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F897E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0" w:name="4fa1f4ac-a23b-40a9-b358-a2c621e11e6c"/>
      <w:bookmarkStart w:id="1" w:name="block-55312516"/>
      <w:bookmarkStart w:id="34" w:name="_GoBack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044BDD5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 образования Ростовской области </w:t>
      </w:r>
    </w:p>
    <w:p w14:paraId="2B3053A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Отдел образования Администрации Егорлыкского района </w:t>
      </w:r>
      <w:bookmarkEnd w:id="0"/>
    </w:p>
    <w:p w14:paraId="2C8582F3">
      <w:pPr>
        <w:spacing w:before="0" w:after="0" w:line="408" w:lineRule="auto"/>
        <w:ind w:left="120"/>
        <w:jc w:val="center"/>
      </w:pPr>
    </w:p>
    <w:p w14:paraId="442C5041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МБОУ ВСОШ № 9 им. В. И. Сагайды</w:t>
      </w:r>
    </w:p>
    <w:p w14:paraId="3D19DEAC">
      <w:pPr>
        <w:spacing w:before="0" w:after="0"/>
        <w:ind w:left="120"/>
        <w:jc w:val="left"/>
      </w:pPr>
    </w:p>
    <w:p w14:paraId="29109DAC">
      <w:pPr>
        <w:spacing w:before="0" w:after="0"/>
        <w:ind w:left="120"/>
        <w:jc w:val="left"/>
      </w:pPr>
    </w:p>
    <w:p w14:paraId="7EEA3C6E">
      <w:pPr>
        <w:spacing w:before="0" w:after="0"/>
        <w:ind w:left="120"/>
        <w:jc w:val="left"/>
      </w:pPr>
    </w:p>
    <w:p w14:paraId="210E258D">
      <w:pPr>
        <w:spacing w:before="0" w:after="0"/>
        <w:ind w:left="120"/>
        <w:jc w:val="left"/>
      </w:pPr>
    </w:p>
    <w:tbl>
      <w:tblPr>
        <w:tblStyle w:val="7"/>
        <w:tblW w:w="9829" w:type="dxa"/>
        <w:tblInd w:w="-5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393"/>
        <w:gridCol w:w="3186"/>
      </w:tblGrid>
      <w:tr w14:paraId="26A8C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atLeast"/>
        </w:trPr>
        <w:tc>
          <w:tcPr>
            <w:tcW w:w="3250" w:type="dxa"/>
          </w:tcPr>
          <w:p w14:paraId="1C4917E0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692BC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14:paraId="0660D58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4BEBFD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14:paraId="15C7D40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1</w:t>
            </w:r>
          </w:p>
          <w:p w14:paraId="3773601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5EFBAE4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</w:tcPr>
          <w:p w14:paraId="785AC6E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A426C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413A0D3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39AD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14:paraId="38577272">
            <w:pPr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37139A0F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6E0A703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14:paraId="62B4B5B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422558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14:paraId="0BDDA521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03A143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14:paraId="120521B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 145</w:t>
            </w:r>
          </w:p>
          <w:p w14:paraId="5114A36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2EA90EC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1698DB">
      <w:pPr>
        <w:spacing w:before="0" w:after="0"/>
        <w:ind w:left="120"/>
        <w:jc w:val="left"/>
      </w:pPr>
    </w:p>
    <w:p w14:paraId="1C08A454">
      <w:pPr>
        <w:spacing w:before="0" w:after="0"/>
        <w:ind w:left="120"/>
        <w:jc w:val="left"/>
      </w:pPr>
    </w:p>
    <w:p w14:paraId="399ABEF9">
      <w:pPr>
        <w:spacing w:before="0" w:after="0"/>
        <w:ind w:left="120"/>
        <w:jc w:val="left"/>
      </w:pPr>
    </w:p>
    <w:p w14:paraId="43EEE315">
      <w:pPr>
        <w:spacing w:before="0" w:after="0"/>
        <w:ind w:left="120"/>
        <w:jc w:val="left"/>
      </w:pPr>
    </w:p>
    <w:p w14:paraId="38DDEBAD">
      <w:pPr>
        <w:spacing w:before="0" w:after="0"/>
        <w:ind w:left="120"/>
        <w:jc w:val="left"/>
      </w:pPr>
    </w:p>
    <w:p w14:paraId="6D06E1F6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5CC0AAC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7147476)</w:t>
      </w:r>
    </w:p>
    <w:p w14:paraId="018F3A6C">
      <w:pPr>
        <w:spacing w:before="0" w:after="0"/>
        <w:ind w:left="120"/>
        <w:jc w:val="center"/>
      </w:pPr>
    </w:p>
    <w:p w14:paraId="1B6C7209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предмета «Алгебра и начала математического анализа. Базовый уровень»</w:t>
      </w:r>
    </w:p>
    <w:p w14:paraId="14EB1659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</w:p>
    <w:p w14:paraId="5ECA9393">
      <w:pPr>
        <w:spacing w:before="0" w:after="0"/>
        <w:ind w:left="120"/>
        <w:jc w:val="center"/>
      </w:pPr>
    </w:p>
    <w:p w14:paraId="2A903E98">
      <w:pPr>
        <w:spacing w:before="0" w:after="0"/>
        <w:ind w:left="120"/>
        <w:jc w:val="center"/>
      </w:pPr>
    </w:p>
    <w:p w14:paraId="75240EC1">
      <w:pPr>
        <w:spacing w:before="0" w:after="0"/>
        <w:ind w:left="120"/>
        <w:jc w:val="center"/>
      </w:pPr>
    </w:p>
    <w:p w14:paraId="14615133">
      <w:pPr>
        <w:spacing w:before="0" w:after="0"/>
        <w:ind w:left="120"/>
        <w:jc w:val="center"/>
      </w:pPr>
    </w:p>
    <w:p w14:paraId="74775B44">
      <w:pPr>
        <w:spacing w:before="0" w:after="0"/>
        <w:jc w:val="both"/>
      </w:pPr>
    </w:p>
    <w:p w14:paraId="61835486">
      <w:pPr>
        <w:spacing w:before="0" w:after="0"/>
        <w:ind w:left="120"/>
        <w:jc w:val="center"/>
      </w:pPr>
    </w:p>
    <w:p w14:paraId="47640D47">
      <w:pPr>
        <w:spacing w:before="0" w:after="0"/>
        <w:jc w:val="both"/>
      </w:pPr>
    </w:p>
    <w:p w14:paraId="5184EC37">
      <w:pPr>
        <w:spacing w:before="0" w:after="0"/>
        <w:ind w:left="120"/>
        <w:jc w:val="center"/>
      </w:pPr>
      <w:bookmarkStart w:id="2" w:name="5f65ef33-2d33-446f-958f-5e32cb3de0af"/>
      <w:r>
        <w:rPr>
          <w:rFonts w:ascii="Times New Roman" w:hAnsi="Times New Roman"/>
          <w:b/>
          <w:i w:val="0"/>
          <w:color w:val="000000"/>
          <w:sz w:val="28"/>
        </w:rPr>
        <w:t>х.Войнов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3" w:name="0164aad7-7b72-4612-b183-ee0dede85b6a"/>
      <w:r>
        <w:rPr>
          <w:rFonts w:ascii="Times New Roman" w:hAnsi="Times New Roman"/>
          <w:b/>
          <w:i w:val="0"/>
          <w:color w:val="000000"/>
          <w:sz w:val="28"/>
        </w:rPr>
        <w:t>2025г</w:t>
      </w:r>
      <w:bookmarkEnd w:id="3"/>
    </w:p>
    <w:p w14:paraId="318DBFD7">
      <w:pPr>
        <w:spacing w:before="0" w:after="0"/>
        <w:ind w:left="120"/>
        <w:jc w:val="left"/>
      </w:pPr>
    </w:p>
    <w:p w14:paraId="3C9E3968">
      <w:pPr>
        <w:sectPr>
          <w:pgSz w:w="11906" w:h="16383"/>
          <w:pgMar w:top="560" w:right="1800" w:bottom="1440" w:left="1800" w:header="720" w:footer="720" w:gutter="0"/>
          <w:cols w:space="720" w:num="1"/>
        </w:sectPr>
      </w:pPr>
      <w:bookmarkStart w:id="4" w:name="block-55312516"/>
    </w:p>
    <w:bookmarkEnd w:id="1"/>
    <w:bookmarkEnd w:id="4"/>
    <w:p w14:paraId="240D3C8C">
      <w:pPr>
        <w:spacing w:before="0" w:after="0" w:line="264" w:lineRule="auto"/>
        <w:ind w:left="120"/>
        <w:jc w:val="center"/>
        <w:rPr>
          <w:sz w:val="24"/>
          <w:szCs w:val="24"/>
        </w:rPr>
      </w:pPr>
      <w:bookmarkStart w:id="5" w:name="block-55312522"/>
      <w:r>
        <w:rPr>
          <w:rFonts w:ascii="Times New Roman" w:hAnsi="Times New Roman"/>
          <w:b/>
          <w:i w:val="0"/>
          <w:color w:val="000000"/>
          <w:sz w:val="24"/>
          <w:szCs w:val="24"/>
        </w:rPr>
        <w:t>ПОЯСНИТЕЛЬНАЯ ЗАПИСКА</w:t>
      </w:r>
    </w:p>
    <w:p w14:paraId="604DFCFB"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6" w:name="_Toc118726574"/>
      <w:bookmarkEnd w:id="6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C9E455C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32592B9">
      <w:pPr>
        <w:spacing w:before="0" w:after="0" w:line="264" w:lineRule="auto"/>
        <w:ind w:left="120"/>
        <w:jc w:val="center"/>
        <w:rPr>
          <w:sz w:val="24"/>
          <w:szCs w:val="24"/>
        </w:rPr>
      </w:pPr>
      <w:bookmarkStart w:id="7" w:name="_Toc118726582"/>
      <w:bookmarkEnd w:id="7"/>
      <w:r>
        <w:rPr>
          <w:rFonts w:ascii="Times New Roman" w:hAnsi="Times New Roman"/>
          <w:b/>
          <w:i w:val="0"/>
          <w:color w:val="000000"/>
          <w:sz w:val="24"/>
          <w:szCs w:val="24"/>
        </w:rPr>
        <w:t>ЦЕЛИ ИЗУЧЕНИЯ УЧЕБНОГО КУРСА</w:t>
      </w:r>
    </w:p>
    <w:p w14:paraId="7360964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31503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2A94B10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36A99A3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7C64772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6F0BEA3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79D623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45ECCA9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7D420A9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9D3D85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5872490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574A547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2414E01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54BB0F38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8" w:name="_Toc118726583"/>
      <w:bookmarkEnd w:id="8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МЕСТО УЧЕБНОГО КУРСА В УЧЕБНОМ ПЛАНЕ</w:t>
      </w:r>
    </w:p>
    <w:p w14:paraId="36969A91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5902CC0">
      <w:pPr>
        <w:spacing w:before="0" w:after="0" w:line="264" w:lineRule="auto"/>
        <w:ind w:left="120"/>
        <w:jc w:val="both"/>
        <w:rPr>
          <w:sz w:val="24"/>
          <w:szCs w:val="24"/>
        </w:rPr>
        <w:sectPr>
          <w:pgSz w:w="11906" w:h="16383"/>
          <w:pgMar w:top="340" w:right="426" w:bottom="423" w:left="700" w:header="720" w:footer="720" w:gutter="0"/>
          <w:cols w:space="720" w:num="1"/>
        </w:sectPr>
      </w:pPr>
      <w:bookmarkStart w:id="9" w:name="b50f01e9-13d2-4b13-878a-42de73c52cdd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 учебном плане на изучение курса алгебры и начал математического анализа на базовом уровне отводится 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часа в неделю в 10 классе и 3 часа в неделю в 11 классе, всего за два года обучения – </w:t>
      </w:r>
      <w:r>
        <w:rPr>
          <w:rFonts w:hint="default" w:ascii="Times New Roman" w:hAnsi="Times New Roman"/>
          <w:b w:val="0"/>
          <w:i w:val="0"/>
          <w:color w:val="000000"/>
          <w:sz w:val="24"/>
          <w:szCs w:val="24"/>
          <w:lang w:val="ru-RU"/>
        </w:rPr>
        <w:t>204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часов.</w:t>
      </w:r>
      <w:bookmarkEnd w:id="9"/>
      <w:bookmarkStart w:id="10" w:name="block-55312522"/>
    </w:p>
    <w:bookmarkEnd w:id="5"/>
    <w:bookmarkEnd w:id="10"/>
    <w:p w14:paraId="5577C349">
      <w:pPr>
        <w:spacing w:before="0" w:after="0" w:line="264" w:lineRule="auto"/>
        <w:jc w:val="center"/>
        <w:rPr>
          <w:sz w:val="24"/>
          <w:szCs w:val="24"/>
        </w:rPr>
      </w:pPr>
      <w:bookmarkStart w:id="11" w:name="block-55312520"/>
      <w:r>
        <w:rPr>
          <w:rFonts w:ascii="Times New Roman" w:hAnsi="Times New Roman"/>
          <w:b/>
          <w:i w:val="0"/>
          <w:color w:val="000000"/>
          <w:sz w:val="24"/>
          <w:szCs w:val="24"/>
        </w:rPr>
        <w:t>СОДЕРЖАНИЕ УЧЕБНОГО КУРСА</w:t>
      </w:r>
    </w:p>
    <w:p w14:paraId="317F4640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538B612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2" w:name="_Toc118726588"/>
      <w:bookmarkEnd w:id="12"/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 w14:paraId="09013F20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710485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 w14:paraId="42657B84">
      <w:pPr>
        <w:spacing w:before="0" w:after="0" w:line="264" w:lineRule="auto"/>
        <w:ind w:left="0" w:leftChars="0" w:firstLine="0" w:firstLineChars="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808B13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29814F5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37D048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Арифметический корень натуральной степени. Действия с арифметическими корнями натуральной степени.</w:t>
      </w:r>
    </w:p>
    <w:p w14:paraId="072494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Синус, косинус и тангенс числового аргумента. Арксинус, арккосинус, арктангенс числового аргумента.</w:t>
      </w:r>
    </w:p>
    <w:p w14:paraId="7DC09AD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 w14:paraId="2FE21B3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Тождества и тождественные преобразования. </w:t>
      </w:r>
    </w:p>
    <w:p w14:paraId="063340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тригонометрических выражений. Основные тригонометрические формулы.</w:t>
      </w:r>
    </w:p>
    <w:p w14:paraId="334555A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Уравнение, корень уравнения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Неравенство, решение неравенства. Метод интервалов.</w:t>
      </w:r>
    </w:p>
    <w:p w14:paraId="5F787BC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целых и дробно-рациональных уравнений и неравенств.</w:t>
      </w:r>
    </w:p>
    <w:p w14:paraId="327DBB9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иррациональных уравнений и неравенств.</w:t>
      </w:r>
    </w:p>
    <w:p w14:paraId="47F886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Решение тригонометрических уравнений.</w:t>
      </w:r>
    </w:p>
    <w:p w14:paraId="79DECD1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5A04EB9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 w14:paraId="7AE2C98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Функция, способы задания функции. График функции. Взаимно обратные функции.</w:t>
      </w:r>
    </w:p>
    <w:p w14:paraId="0A3A794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066A11D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n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-ой степени. </w:t>
      </w:r>
    </w:p>
    <w:p w14:paraId="0C13C46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Тригонометрическая окружность, определение тригонометрических функций числового аргумента.</w:t>
      </w:r>
    </w:p>
    <w:p w14:paraId="59004BB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 w14:paraId="0A52B51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Последовательности, способы задания последовательностей. Монотонные последовательности. </w:t>
      </w:r>
    </w:p>
    <w:p w14:paraId="5DEA6BC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48F4710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Множества и логика</w:t>
      </w:r>
    </w:p>
    <w:p w14:paraId="34571CD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D5E71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Определение, теорема, следствие, доказательство.</w:t>
      </w:r>
    </w:p>
    <w:p w14:paraId="420B9E1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6BBDF96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 w14:paraId="16761E89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363284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 w14:paraId="32F4C96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Натуральные и целые числа. Признаки делимости целых чисел.</w:t>
      </w:r>
    </w:p>
    <w:p w14:paraId="7B17C00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Степень с рациональным показателем. Свойства степени.</w:t>
      </w:r>
    </w:p>
    <w:p w14:paraId="26C6B8A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Логарифм числа. Десятичные и натуральные логарифмы.</w:t>
      </w:r>
    </w:p>
    <w:p w14:paraId="11A9B05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 w14:paraId="4E92E7B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выражений, содержащих логарифмы.</w:t>
      </w:r>
    </w:p>
    <w:p w14:paraId="1B9CD51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Преобразование выражений, содержащих степени с рациональным показателем.</w:t>
      </w:r>
    </w:p>
    <w:p w14:paraId="691B819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Примеры тригонометрических неравенств.</w:t>
      </w:r>
    </w:p>
    <w:p w14:paraId="6B7828F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Показательные уравнения и неравенства. </w:t>
      </w:r>
    </w:p>
    <w:p w14:paraId="0B7264F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Логарифмические уравнения и неравенства. </w:t>
      </w:r>
    </w:p>
    <w:p w14:paraId="77B81F4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 линейных уравнений. Решение прикладных задач с помощью системы линейных уравнений.</w:t>
      </w:r>
    </w:p>
    <w:p w14:paraId="5531BFD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Системы и совокупности рациональных уравнений и неравенств.</w:t>
      </w:r>
    </w:p>
    <w:p w14:paraId="4925EF1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3FD8664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 w14:paraId="08CAF17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55EE693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Тригонометрические функции, их свойства и графики.</w:t>
      </w:r>
    </w:p>
    <w:p w14:paraId="29035F6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Показательная и логарифмическая функции, их свойства и графики. </w:t>
      </w:r>
    </w:p>
    <w:p w14:paraId="1C4045C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графиков функций для решения уравнений и линейных систем.</w:t>
      </w:r>
    </w:p>
    <w:p w14:paraId="2861F24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BE122F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 w14:paraId="45B00D4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Непрерывные функции. Метод интервалов для решения неравенств.</w:t>
      </w:r>
    </w:p>
    <w:p w14:paraId="2CE5750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Производная функции. Геометрический и физический смысл производной. </w:t>
      </w:r>
    </w:p>
    <w:p w14:paraId="07E6266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50E3AFC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001098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649B536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Первообразная. Таблица первообразных.</w:t>
      </w:r>
    </w:p>
    <w:p w14:paraId="67A8F58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Интеграл, его геометрический и физический смысл. Вычисление интеграла по формуле Ньютона―Лейбница.</w:t>
      </w:r>
    </w:p>
    <w:p w14:paraId="6689DDA3">
      <w:pPr>
        <w:rPr>
          <w:sz w:val="24"/>
          <w:szCs w:val="24"/>
        </w:rPr>
        <w:sectPr>
          <w:pgSz w:w="11906" w:h="16383"/>
          <w:pgMar w:top="340" w:right="426" w:bottom="423" w:left="480" w:header="720" w:footer="720" w:gutter="0"/>
          <w:cols w:space="720" w:num="1"/>
        </w:sectPr>
      </w:pPr>
      <w:bookmarkStart w:id="13" w:name="block-55312520"/>
    </w:p>
    <w:bookmarkEnd w:id="11"/>
    <w:bookmarkEnd w:id="13"/>
    <w:p w14:paraId="0832D6BD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4" w:name="block-55312521"/>
      <w:r>
        <w:rPr>
          <w:rFonts w:ascii="Times New Roman" w:hAnsi="Times New Roman"/>
          <w:b/>
          <w:i w:val="0"/>
          <w:color w:val="000000"/>
          <w:sz w:val="24"/>
          <w:szCs w:val="24"/>
        </w:rPr>
        <w:t>ПЛАНИРУЕМЫЕ РЕЗУЛЬТАТЫ</w:t>
      </w:r>
    </w:p>
    <w:p w14:paraId="4464271B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02202C9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6E51046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7E987A4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ЛИЧНОСТНЫЕ РЕЗУЛЬТАТЫ</w:t>
      </w:r>
    </w:p>
    <w:p w14:paraId="56760AC7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16F787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14:paraId="42D851DD">
      <w:pPr>
        <w:spacing w:before="0" w:after="0" w:line="264" w:lineRule="auto"/>
        <w:ind w:firstLine="600"/>
        <w:jc w:val="both"/>
        <w:rPr>
          <w:sz w:val="24"/>
          <w:szCs w:val="24"/>
        </w:rPr>
      </w:pPr>
      <w:bookmarkStart w:id="15" w:name="_Toc73394992"/>
      <w:bookmarkEnd w:id="15"/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Гражданское воспитание:</w:t>
      </w:r>
    </w:p>
    <w:p w14:paraId="0622867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64DCC25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Патриотическое воспитание:</w:t>
      </w:r>
    </w:p>
    <w:p w14:paraId="2CB232DB">
      <w:pPr>
        <w:shd w:val="clear" w:fill="FFFFFF"/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139B728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Духовно-нравственного воспитания:</w:t>
      </w:r>
    </w:p>
    <w:p w14:paraId="1C9F520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267FAD5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Эстетическое воспитание:</w:t>
      </w:r>
    </w:p>
    <w:p w14:paraId="3C0300B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323B66B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Физическое воспитание:</w:t>
      </w:r>
    </w:p>
    <w:p w14:paraId="4BA95EB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158250A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Трудовое воспитание:</w:t>
      </w:r>
    </w:p>
    <w:p w14:paraId="4986B6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3440607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Экологическое воспитание:</w:t>
      </w:r>
    </w:p>
    <w:p w14:paraId="28EA50A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3B3C45D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Ценности научного познания: </w:t>
      </w:r>
    </w:p>
    <w:p w14:paraId="037A642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2230D78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8573ACE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6" w:name="_Toc118726579"/>
      <w:bookmarkEnd w:id="16"/>
      <w:r>
        <w:rPr>
          <w:rFonts w:ascii="Times New Roman" w:hAnsi="Times New Roman"/>
          <w:b/>
          <w:i w:val="0"/>
          <w:color w:val="000000"/>
          <w:sz w:val="24"/>
          <w:szCs w:val="24"/>
        </w:rPr>
        <w:t>МЕТАПРЕДМЕТНЫЕ РЕЗУЛЬТАТЫ</w:t>
      </w:r>
    </w:p>
    <w:p w14:paraId="13CA72F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2DB77AC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познавательными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756824A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>познавательные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4AC0A8F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Базовые логические действия:</w:t>
      </w:r>
    </w:p>
    <w:p w14:paraId="58D2F768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7BA2F2F2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113D201F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23414901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D2A84A3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2B68FF6">
      <w:pPr>
        <w:numPr>
          <w:ilvl w:val="0"/>
          <w:numId w:val="1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244DD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Базовые исследовательские действия:</w:t>
      </w:r>
    </w:p>
    <w:p w14:paraId="1D791BF3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5ACC8BC4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2E3A27E3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ABF6886">
      <w:pPr>
        <w:numPr>
          <w:ilvl w:val="0"/>
          <w:numId w:val="2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5DD9F3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Работа с информацией:</w:t>
      </w:r>
    </w:p>
    <w:p w14:paraId="0D82EFB1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выявлять дефициты информации, данных, необходимых для ответа на вопрос и для решения задачи;</w:t>
      </w:r>
    </w:p>
    <w:p w14:paraId="703CF411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3DD94DB0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структурировать информацию, представлять её в различных формах, иллюстрировать графически;</w:t>
      </w:r>
    </w:p>
    <w:p w14:paraId="6B505960">
      <w:pPr>
        <w:numPr>
          <w:ilvl w:val="0"/>
          <w:numId w:val="3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надёжность информации по самостоятельно сформулированным критериям.</w:t>
      </w:r>
    </w:p>
    <w:p w14:paraId="6521832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сформированность социальных навыков обучающихся.</w:t>
      </w:r>
    </w:p>
    <w:p w14:paraId="2C51AD3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Общение:</w:t>
      </w:r>
    </w:p>
    <w:p w14:paraId="19DAB94F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2824A4BF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58523C3">
      <w:pPr>
        <w:numPr>
          <w:ilvl w:val="0"/>
          <w:numId w:val="4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FBBEC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Сотрудничество:</w:t>
      </w:r>
    </w:p>
    <w:p w14:paraId="78820639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5F30332A">
      <w:pPr>
        <w:numPr>
          <w:ilvl w:val="0"/>
          <w:numId w:val="5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1EB3349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4"/>
          <w:szCs w:val="24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действия, 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.</w:t>
      </w:r>
    </w:p>
    <w:p w14:paraId="65A9611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Самоорганизация:</w:t>
      </w:r>
    </w:p>
    <w:p w14:paraId="2862F6B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4208ACB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Самоконтроль:</w:t>
      </w:r>
    </w:p>
    <w:p w14:paraId="1E4B4F2F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0F8DEFD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4CCDEC5">
      <w:pPr>
        <w:numPr>
          <w:ilvl w:val="0"/>
          <w:numId w:val="6"/>
        </w:numPr>
        <w:spacing w:before="0" w:after="0" w:line="264" w:lineRule="auto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2B4B43BB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1D5C5E72">
      <w:pPr>
        <w:spacing w:before="0" w:after="0" w:line="264" w:lineRule="auto"/>
        <w:ind w:left="12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ПРЕДМЕТНЫЕ РЕЗУЛЬТАТЫ</w:t>
      </w:r>
    </w:p>
    <w:p w14:paraId="4E04A2D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50E8921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060BAED6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70E7D1A5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7" w:name="_Toc118726585"/>
      <w:bookmarkEnd w:id="17"/>
      <w:r>
        <w:rPr>
          <w:rFonts w:ascii="Times New Roman" w:hAnsi="Times New Roman"/>
          <w:b/>
          <w:i w:val="0"/>
          <w:color w:val="000000"/>
          <w:sz w:val="24"/>
          <w:szCs w:val="24"/>
        </w:rPr>
        <w:t>10 КЛАСС</w:t>
      </w:r>
    </w:p>
    <w:p w14:paraId="205DDCB2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4B28B15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 w14:paraId="4D13B8E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рациональное и действительное число, обыкновенная и десятичная дробь, проценты.</w:t>
      </w:r>
    </w:p>
    <w:p w14:paraId="0AED53E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арифметические операции с рациональными и действительными числами.</w:t>
      </w:r>
    </w:p>
    <w:p w14:paraId="055D850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2112B9E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B452DE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4261956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 w14:paraId="4F95A09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4C14D5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тригонометрических выражений и решать тригонометрические уравнения.</w:t>
      </w:r>
    </w:p>
    <w:p w14:paraId="11F8B24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543F055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6F812570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23B23E7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 w14:paraId="0BD2A3A4">
      <w:pPr>
        <w:spacing w:before="0" w:after="0" w:line="264" w:lineRule="auto"/>
        <w:ind w:left="0" w:leftChars="0" w:firstLine="0" w:firstLineChars="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6FBD44B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чётность и нечётность функции, нули функции, промежутки знакопостоянства.</w:t>
      </w:r>
    </w:p>
    <w:p w14:paraId="1C43DE6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решения уравнений.</w:t>
      </w:r>
    </w:p>
    <w:p w14:paraId="6977FEC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Строить и читать графики линейной функции, квадратичной функции, степенной функции с целым показателем.</w:t>
      </w:r>
    </w:p>
    <w:p w14:paraId="1A9583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1A5D734D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 w14:paraId="7C4D3B2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последовательность, арифметическая и геометрическая прогрессии.</w:t>
      </w:r>
    </w:p>
    <w:p w14:paraId="3D9D7C6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2AF4612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Задавать последовательности различными способами.</w:t>
      </w:r>
    </w:p>
    <w:p w14:paraId="2CF00F1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5442D37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Множества и логика</w:t>
      </w:r>
    </w:p>
    <w:p w14:paraId="1513D762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множество, операции над множествами.</w:t>
      </w:r>
    </w:p>
    <w:p w14:paraId="5C0C801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3837F48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определение, теорема, следствие, доказательство.</w:t>
      </w:r>
    </w:p>
    <w:p w14:paraId="52F7C80F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3E3BCEEC">
      <w:pPr>
        <w:spacing w:before="0" w:after="0" w:line="264" w:lineRule="auto"/>
        <w:ind w:left="120"/>
        <w:jc w:val="both"/>
        <w:rPr>
          <w:sz w:val="24"/>
          <w:szCs w:val="24"/>
        </w:rPr>
      </w:pPr>
      <w:bookmarkStart w:id="18" w:name="_Toc118726586"/>
      <w:bookmarkEnd w:id="18"/>
      <w:r>
        <w:rPr>
          <w:rFonts w:ascii="Times New Roman" w:hAnsi="Times New Roman"/>
          <w:b/>
          <w:i w:val="0"/>
          <w:color w:val="000000"/>
          <w:sz w:val="24"/>
          <w:szCs w:val="24"/>
        </w:rPr>
        <w:t>11 КЛАСС</w:t>
      </w:r>
    </w:p>
    <w:p w14:paraId="286F5024">
      <w:pPr>
        <w:spacing w:before="0" w:after="0" w:line="264" w:lineRule="auto"/>
        <w:ind w:left="120"/>
        <w:jc w:val="both"/>
        <w:rPr>
          <w:sz w:val="24"/>
          <w:szCs w:val="24"/>
        </w:rPr>
      </w:pPr>
    </w:p>
    <w:p w14:paraId="544AA2B5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Числа и вычисления</w:t>
      </w:r>
    </w:p>
    <w:p w14:paraId="0EA35123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7DAC8B7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понятием: степень с рациональным показателем.</w:t>
      </w:r>
    </w:p>
    <w:p w14:paraId="79EC97F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логарифм числа, десятичные и натуральные логарифмы.</w:t>
      </w:r>
    </w:p>
    <w:p w14:paraId="7AAF940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Уравнения и неравенства</w:t>
      </w:r>
    </w:p>
    <w:p w14:paraId="77A769BC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805063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0D4F80D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решения простейших тригонометрических неравенств.</w:t>
      </w:r>
    </w:p>
    <w:p w14:paraId="0947174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030751A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решения простейших систем и совокупностей рациональных уравнений и неравенств.</w:t>
      </w:r>
    </w:p>
    <w:p w14:paraId="0DBDE6FA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0"/>
          <w:i/>
          <w:color w:val="000000"/>
          <w:sz w:val="24"/>
          <w:szCs w:val="24"/>
        </w:rPr>
        <w:t>.</w:t>
      </w:r>
    </w:p>
    <w:p w14:paraId="3294A13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Функции и графики</w:t>
      </w:r>
    </w:p>
    <w:p w14:paraId="38E64BD6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18E0C50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62A284C7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5443341B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графики функций для исследования процессов и зависимостей из других учебных дисциплин.</w:t>
      </w:r>
    </w:p>
    <w:p w14:paraId="4151A909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/>
          <w:i w:val="0"/>
          <w:color w:val="000000"/>
          <w:sz w:val="24"/>
          <w:szCs w:val="24"/>
        </w:rPr>
        <w:t>Начала математического анализа</w:t>
      </w:r>
    </w:p>
    <w:p w14:paraId="73FEA374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B37ED95">
      <w:pPr>
        <w:spacing w:before="0" w:after="0" w:line="264" w:lineRule="auto"/>
        <w:ind w:left="0" w:leftChars="0" w:firstLine="0" w:firstLineChars="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производные элементарных функций, вычислять производные суммы, произведения, частного функций.</w:t>
      </w:r>
    </w:p>
    <w:p w14:paraId="64ED65A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57C3628E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76E77C21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Оперировать понятиями: первообразная и интеграл; понимать геометрический и физический смысл интеграла.</w:t>
      </w:r>
    </w:p>
    <w:p w14:paraId="3DA63B88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Находить первообразные элементарных функций; вычислять интеграл по формуле Ньютона–Лейбница.</w:t>
      </w:r>
    </w:p>
    <w:p w14:paraId="2C50EEDF">
      <w:pPr>
        <w:spacing w:before="0"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b w:val="0"/>
          <w:i w:val="0"/>
          <w:color w:val="000000"/>
          <w:sz w:val="24"/>
          <w:szCs w:val="24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61135383">
      <w:pPr>
        <w:rPr>
          <w:sz w:val="24"/>
          <w:szCs w:val="24"/>
        </w:rPr>
        <w:sectPr>
          <w:pgSz w:w="11906" w:h="16383"/>
          <w:pgMar w:top="560" w:right="426" w:bottom="423" w:left="480" w:header="720" w:footer="720" w:gutter="0"/>
          <w:cols w:space="720" w:num="1"/>
        </w:sectPr>
      </w:pPr>
      <w:bookmarkStart w:id="19" w:name="block-55312521"/>
    </w:p>
    <w:bookmarkEnd w:id="14"/>
    <w:bookmarkEnd w:id="19"/>
    <w:p w14:paraId="27B9CA3B">
      <w:pPr>
        <w:spacing w:before="0" w:after="0"/>
        <w:ind w:left="120"/>
        <w:jc w:val="left"/>
      </w:pPr>
      <w:bookmarkStart w:id="20" w:name="block-55312517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25C33BF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4895"/>
        <w:gridCol w:w="1491"/>
        <w:gridCol w:w="1667"/>
        <w:gridCol w:w="1756"/>
        <w:gridCol w:w="2859"/>
      </w:tblGrid>
      <w:tr w14:paraId="280E9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DCE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52A2C830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25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748116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1E02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0AE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55DBC6A">
            <w:pPr>
              <w:spacing w:before="0" w:after="0"/>
              <w:ind w:left="135"/>
              <w:jc w:val="left"/>
            </w:pPr>
          </w:p>
        </w:tc>
      </w:tr>
      <w:tr w14:paraId="7E5211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EAB2D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436D784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D72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9A5CCF2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66A86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9BA0E83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AC953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DB5777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F19802">
            <w:pPr>
              <w:jc w:val="left"/>
            </w:pPr>
          </w:p>
        </w:tc>
      </w:tr>
      <w:tr w14:paraId="1AD148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848E2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688E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рациональных и действительных чисел. 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516DA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41318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2521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8E39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6CCF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04FFA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742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9BEF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DEBB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F0C1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BEC50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D1CF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11E0B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D05A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n–ой степени. 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89BBB4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78E9F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55579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5555C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C47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ABC4D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722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8AC761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2CE8B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F8550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CDD9E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5B13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0CC1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B920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66E0B61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3802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474E8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610B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7F45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53987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0AC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D5A8B1B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2D000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AECF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DF8F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"https://m.edsoo.ru/1568aba3"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https://m.edsoo.ru/1568aba3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376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7A33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207DC8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59ACD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E925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864650E">
            <w:pPr>
              <w:jc w:val="left"/>
            </w:pPr>
          </w:p>
        </w:tc>
      </w:tr>
    </w:tbl>
    <w:p w14:paraId="4C71E774">
      <w:pPr>
        <w:sectPr>
          <w:pgSz w:w="16383" w:h="11906" w:orient="landscape"/>
          <w:pgMar w:top="1440" w:right="646" w:bottom="1440" w:left="920" w:header="720" w:footer="720" w:gutter="0"/>
          <w:cols w:space="720" w:num="1"/>
        </w:sectPr>
      </w:pPr>
    </w:p>
    <w:p w14:paraId="26996E3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4540"/>
        <w:gridCol w:w="1440"/>
        <w:gridCol w:w="1589"/>
        <w:gridCol w:w="1673"/>
        <w:gridCol w:w="2786"/>
      </w:tblGrid>
      <w:tr w14:paraId="2CA48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A4F0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CDB61E1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81C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32A7B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1D6C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EE3B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92ED457">
            <w:pPr>
              <w:spacing w:before="0" w:after="0"/>
              <w:ind w:left="135"/>
              <w:jc w:val="left"/>
            </w:pPr>
          </w:p>
        </w:tc>
      </w:tr>
      <w:tr w14:paraId="36700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82F80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C3E7CFB">
            <w:pPr>
              <w:jc w:val="left"/>
            </w:pP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38853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140AB141">
            <w:pPr>
              <w:spacing w:before="0" w:after="0"/>
              <w:ind w:left="135"/>
              <w:jc w:val="left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98BE7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4D83AD2">
            <w:pPr>
              <w:spacing w:before="0" w:after="0"/>
              <w:ind w:left="135"/>
              <w:jc w:val="left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1EC7D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2ADDC2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D65289">
            <w:pPr>
              <w:jc w:val="left"/>
            </w:pPr>
          </w:p>
        </w:tc>
      </w:tr>
      <w:tr w14:paraId="39EDD5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C8B1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ACCF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Показательная функция. 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82A2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9A693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033D5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0897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75D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E3087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004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11A7A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9A4DB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33057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4EF1B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36DB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67752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BD2A4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 и их графики.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BE0BA3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CDF4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00BD9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07EF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BF2FC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8411F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4DB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C9658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0EEA4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E4B3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1AF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B218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85303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09DA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AE3CA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4C0F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DE6E8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FACA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E0F4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2001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CB3F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A734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C62CE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7FF0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E9AF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0F1B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0A1AB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822F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877D5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3BC37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ED8A2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9A47D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5422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7B5F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33E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41D23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55E8A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DAE1E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8670D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"https://m.edsoo.ru/f11c4afd"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https://m.edsoo.ru/f11c4afd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07C7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C95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1D54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5FB3C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D4694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0115D9E">
            <w:pPr>
              <w:jc w:val="left"/>
            </w:pPr>
          </w:p>
        </w:tc>
      </w:tr>
    </w:tbl>
    <w:p w14:paraId="2D7259EB">
      <w:pPr>
        <w:sectPr>
          <w:pgSz w:w="16383" w:h="11906" w:orient="landscape"/>
          <w:pgMar w:top="780" w:right="1800" w:bottom="1440" w:left="1800" w:header="720" w:footer="720" w:gutter="0"/>
          <w:cols w:space="720" w:num="1"/>
        </w:sectPr>
      </w:pPr>
    </w:p>
    <w:p w14:paraId="1F5F2477">
      <w:pPr>
        <w:sectPr>
          <w:pgSz w:w="16383" w:h="11906" w:orient="landscape"/>
          <w:cols w:space="720" w:num="1"/>
        </w:sectPr>
      </w:pPr>
      <w:bookmarkStart w:id="21" w:name="block-55312517"/>
    </w:p>
    <w:bookmarkEnd w:id="20"/>
    <w:bookmarkEnd w:id="21"/>
    <w:p w14:paraId="772C5F14">
      <w:pPr>
        <w:spacing w:before="0" w:after="0"/>
        <w:ind w:left="120"/>
        <w:jc w:val="left"/>
      </w:pPr>
      <w:bookmarkStart w:id="22" w:name="block-55312518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17D2D21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4336"/>
        <w:gridCol w:w="1139"/>
        <w:gridCol w:w="1255"/>
        <w:gridCol w:w="1330"/>
        <w:gridCol w:w="1136"/>
        <w:gridCol w:w="2884"/>
      </w:tblGrid>
      <w:tr w14:paraId="7E493B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378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A92BA1C">
            <w:pPr>
              <w:spacing w:before="0" w:after="0"/>
              <w:ind w:left="135"/>
              <w:jc w:val="left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CABC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E53891A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1203A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5BC5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38DA800">
            <w:pPr>
              <w:spacing w:before="0" w:after="0"/>
              <w:ind w:left="135"/>
              <w:jc w:val="left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5279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49A6CA8">
            <w:pPr>
              <w:spacing w:before="0" w:after="0"/>
              <w:ind w:left="135"/>
              <w:jc w:val="left"/>
            </w:pPr>
          </w:p>
        </w:tc>
      </w:tr>
      <w:tr w14:paraId="465087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79EF3F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8A9C6CF">
            <w:pPr>
              <w:jc w:val="left"/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35BE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2BC62BD">
            <w:pPr>
              <w:spacing w:before="0" w:after="0"/>
              <w:ind w:left="135"/>
              <w:jc w:val="left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2155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A4620B8">
            <w:pPr>
              <w:spacing w:before="0" w:after="0"/>
              <w:ind w:left="135"/>
              <w:jc w:val="left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5702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34EC75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9AA405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7D9DFA">
            <w:pPr>
              <w:jc w:val="left"/>
            </w:pPr>
          </w:p>
        </w:tc>
      </w:tr>
      <w:tr w14:paraId="638C91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D66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53A8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Эйлера―Венна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62132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E80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9EC71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0F03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9F4A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"https://m.edsoo.ru/746d5dce"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https://m.edsoo.ru/746d5dce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FCD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5D2B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4789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FA4D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43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2C06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E31B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3-409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FDD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"https://m.edsoo.ru/be888093"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https://m.edsoo.ru/be888093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E3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6F529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CE7A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00D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006C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48A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726D2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2CA2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"https://m.edsoo.ru/4d7f95fe"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https://m.edsoo.ru/4d7f95fe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FBD9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8CA39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5-6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6D1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BDE9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D8E9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F53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8CA52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10-11.09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D9E4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"https://m.edsoo.ru/44dd1046"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https://m.edsoo.ru/44dd1046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C7DA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866A5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7-8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A66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F0E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659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1AE0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D5AB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16-17.09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1253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"https://m.edsoo.ru/d99d8c74"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https://m.edsoo.ru/d99d8c74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52B0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86083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FE0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FF4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5374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A7AA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18D4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5756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"https://m.edsoo.ru/2f36a36f"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https://m.edsoo.ru/2f36a36f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1397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BB835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10-11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151B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операции с действительными числами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4F40A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C147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D15A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484F6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23-24.09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7F0B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"https://m.edsoo.ru/a97a12d9"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https://m.edsoo.ru/a97a12d9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6F51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EBC50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AF2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6B3D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8F1D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15BC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10C8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EAAD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"https://m.edsoo.ru/cb723fbd"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https://m.edsoo.ru/cb723fbd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417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5FAD3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B771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8E2E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FA79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598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58FC8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30.09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1199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"https://m.edsoo.ru/3a23ac15"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https://m.edsoo.ru/3a23ac15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32DD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C413D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6BCA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4144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3CE7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A722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99A8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2706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"https://m.edsoo.ru/11ac68be"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https://m.edsoo.ru/11ac68be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F11B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4D667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D8827">
            <w:pPr>
              <w:spacing w:before="0" w:after="0" w:line="240" w:lineRule="auto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D5C2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443C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1B14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71A39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0199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"https://m.edsoo.ru/50bdf26d"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https://m.edsoo.ru/50bdf26d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8BD2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2A794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6-17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885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44A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ADE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73F2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AD38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7-8.10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46AA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"https://m.edsoo.ru/775f5d99"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https://m.edsoo.ru/775f5d99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496A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C6EE9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8-19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3C8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E5EB0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D1DE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6090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9987B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9,14.10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B03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"https://m.edsoo.ru/6ec7a107"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https://m.edsoo.ru/6ec7a107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B934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CD3CF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199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77C6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2155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C0B3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82FE2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737D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"https://m.edsoo.ru/1914a389"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https://m.edsoo.ru/1914a389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8079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C22F7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CC0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F557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0B52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269D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1841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7FE3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"https://m.edsoo.ru/226eeabf"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https://m.edsoo.ru/226eeabf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49AA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960CF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22-23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5E40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0A88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603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4824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F3440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21-22.10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5BA8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"https://m.edsoo.ru/763e75ee"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https://m.edsoo.ru/763e75ee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5AB5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826A8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9BE7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783D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3E24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C970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FD9CA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0B6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"https://m.edsoo.ru/ff4564ad"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https://m.edsoo.ru/ff4564ad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9A3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1698C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25-26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6E6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BD307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B5C2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D6B1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DA680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5-6.11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4D2A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"https://m.edsoo.ru/66446d3e"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https://m.edsoo.ru/66446d3e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8B6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FC00D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8699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D25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911D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C6AA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849D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2779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"https://m.edsoo.ru/6eadc6f1"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https://m.edsoo.ru/6eadc6f1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90B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CEBC7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28-29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2D55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8DF37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23D8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6E3A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E16CF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12-13.11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E2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"https://m.edsoo.ru/3f25a047"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https://m.edsoo.ru/3f25a047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C0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A480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2A4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756A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10BB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50B2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A06A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C4FA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"https://m.edsoo.ru/d82c36d4"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https://m.edsoo.ru/d82c36d4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C00D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FCBAF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31-32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FAD8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BB2C71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53E4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4AB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0958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19-20.11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9B9B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"https://m.edsoo.ru/fe7fc4db"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https://m.edsoo.ru/fe7fc4db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D259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00167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80D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6A83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B6E7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C8D7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49901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E6D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"https://m.edsoo.ru/d0f0b260"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https://m.edsoo.ru/d0f0b260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3BF1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A7703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34-35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4CF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B82D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6F16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B75E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266A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26-27.11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2D5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"https://m.edsoo.ru/c3389865"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https://m.edsoo.ru/c3389865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A820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3D22F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0539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D928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699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3347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5751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2397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"https://m.edsoo.ru/444c4b9c"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https://m.edsoo.ru/444c4b9c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C4E2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61279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337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6099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7C71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4916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11DDB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504C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"https://m.edsoo.ru/54b815c5"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https://m.edsoo.ru/54b815c5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86B6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D9BF0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B87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BADD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6D00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A5D97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D079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202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"https://m.edsoo.ru/83105a0e"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https://m.edsoo.ru/83105a0e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E7B5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7F4F9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39-40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A41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9CC1EC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472C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45A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06004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9-10.12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EC88D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"https://m.edsoo.ru/2ab1c7bc"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https://m.edsoo.ru/2ab1c7bc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8C6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FCF30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41-42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881B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DC82D0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5FBD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DCFB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452DD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11,16.12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0CDA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"https://m.edsoo.ru/eacb053c"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https://m.edsoo.ru/eacb053c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C93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35BC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966E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BDC8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B801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490B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C16AF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083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"https://m.edsoo.ru/8a5ada51"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https://m.edsoo.ru/8a5ada51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8B58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ED8B4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53A3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26602A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9683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1D26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2B7EF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A986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"https://m.edsoo.ru/69106ae7"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https://m.edsoo.ru/69106ae7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0619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B2D8C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45-46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383E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017E8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49F6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0EC9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E202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23-24.12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B3E1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"https://m.edsoo.ru/9362fea9"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https://m.edsoo.ru/9362fea9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6B60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B8A0C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6FF2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95C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5F11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0AF4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F9315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50D7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"https://m.edsoo.ru/78d9b391"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https://m.edsoo.ru/78d9b391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03F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8B632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1DA4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1D25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402A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8159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51CB7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30.12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545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"https://m.edsoo.ru/de7ca33e"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https://m.edsoo.ru/de7ca33e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FE5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F4C8A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49-50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3ECB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5C13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E9F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4F4A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D109D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12,14.01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8DC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"https://m.edsoo.ru/87e5e52d"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https://m.edsoo.ru/87e5e52d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F8C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B723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51-52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D78C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C5C8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9AE7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D368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C0FC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15,20.01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989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"https://m.edsoo.ru/eb0cc5e3"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https://m.edsoo.ru/eb0cc5e3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1912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1601C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53-54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D548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9F3AF5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6256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3B9A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8495E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21-22.01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F22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"https://m.edsoo.ru/5f29b9b5"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https://m.edsoo.ru/5f29b9b5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A97B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52124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76F5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2879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E7DF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32E5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D8A95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EC7B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"https://m.edsoo.ru/f13af630"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https://m.edsoo.ru/f13af630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DD98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026E6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56-57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B62E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CE525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F4F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4FAE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6F99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28-29.01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B1C9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"https://m.edsoo.ru/5f605ed0"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https://m.edsoo.ru/5f605ed0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C98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885D8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D2FB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BB65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4E3E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ED14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C5F1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AB8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"https://m.edsoo.ru/ec9f4d78"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https://m.edsoo.ru/ec9f4d78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7765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8DDDA1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59-60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887A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2E49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958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10A4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559E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4-5.02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975D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"https://m.edsoo.ru/b8f5d49a"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https://m.edsoo.ru/b8f5d49a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656B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92E9C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C53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A71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0A3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974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8241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9A0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"https://m.edsoo.ru/f1ff9220"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https://m.edsoo.ru/f1ff9220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405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89373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62-63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F7C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FBB5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9CD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7ED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F2B4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11-12.02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EAE0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"https://m.edsoo.ru/6df195a0"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https://m.edsoo.ru/6df195a0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F53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F6B8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D9A4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9364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C27B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597D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296C2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AA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"https://m.edsoo.ru/6b61c578"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https://m.edsoo.ru/6b61c578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196D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E1B31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65-66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6679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D4976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85A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12DC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E9E2A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18-19.02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018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"https://m.edsoo.ru/6ed2b3ba"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https://m.edsoo.ru/6ed2b3ba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3E3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C9FE5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272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1068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C76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2427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63F30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3BC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"https://m.edsoo.ru/fcdd2a2e"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https://m.edsoo.ru/fcdd2a2e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2348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083D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68-69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1CB5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DBC3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0F36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7942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68E2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25-26.02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1B16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"https://m.edsoo.ru/b8a0ff2f"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https://m.edsoo.ru/b8a0ff2f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B0F4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B0121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DFC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6C28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BCCA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C7A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0A6BF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7BA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"https://m.edsoo.ru/12d1413c"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https://m.edsoo.ru/12d1413c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EA6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781C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71-72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CD9E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6F988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C52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9227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4923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4-5.03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0D3A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"https://m.edsoo.ru/e248c5fc"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https://m.edsoo.ru/e248c5fc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DD0A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6BEFF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E66B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E5747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7FE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C7F2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81E9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4E05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"https://m.edsoo.ru/09ba5b3d"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https://m.edsoo.ru/09ba5b3d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D995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B38DC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D400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A9D9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EC5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01C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6B4AC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D0DA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"https://m.edsoo.ru/1f4655da"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https://m.edsoo.ru/1f4655da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E7CE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786D8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EEA8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BDED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54DC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4D8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D278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8FC7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"https://m.edsoo.ru/76ce9958"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https://m.edsoo.ru/76ce9958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18EE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AC7D6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5F7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DF66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899D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2FD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C2CFD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F97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"https://m.edsoo.ru/8fa598b5"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https://m.edsoo.ru/8fa598b5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0DD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5DC50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F56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39F6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6130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29F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8F84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4DEA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"https://m.edsoo.ru/6baefe19"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https://m.edsoo.ru/6baefe19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718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66C31D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7D2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C7D7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B9F6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8A2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FF8F9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B5E3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"https://m.edsoo.ru/a1f8d141"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https://m.edsoo.ru/a1f8d141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1B2E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CF3B9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79-80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AE5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C978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7BB5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C86B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FF52D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24-25.03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240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"https://m.edsoo.ru/65a0f2d0"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https://m.edsoo.ru/65a0f2d0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325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41CEA8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81-82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EDDD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756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7D3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7635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7A0F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26.03</w:t>
            </w:r>
          </w:p>
          <w:p w14:paraId="4142D16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101B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"https://m.edsoo.ru/0d8a770d"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https://m.edsoo.ru/0d8a770d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BF8B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7AB1D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83-84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66C5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894A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4A29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DEC6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E19A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8-9.04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F7BE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"https://m.edsoo.ru/cec28774"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https://m.edsoo.ru/cec28774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8C2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7A334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85-86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65A7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0EB654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CBC9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D8C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1189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14-15.04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5C0F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"https://m.edsoo.ru/e6eec650"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https://m.edsoo.ru/e6eec650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611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BB009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1F9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по темам "Основные тригонометрические формулы. Тригонометрические уравнения"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4726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5B1E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3030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801F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C120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"https://m.edsoo.ru/ae44ac4c"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https://m.edsoo.ru/ae44ac4c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FF9A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98CF3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DF20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94F2D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2351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0416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8E572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0599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"https://m.edsoo.ru/b46a8228"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https://m.edsoo.ru/b46a8228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BBF88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BE375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89-90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80E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DE269D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23F1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B4A7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A473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22-23.04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FBF3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"https://m.edsoo.ru/188bbf6c"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https://m.edsoo.ru/188bbf6c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B695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26CCA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91-92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C21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C5D3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78C5F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F1B6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CF38C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28-29.04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23EC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"https://m.edsoo.ru/33e6629e"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https://m.edsoo.ru/33e6629e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9BFC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37D31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93-94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4952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Бесконечно убывающая геометрическая прогрессия.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184A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DE0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4CC7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A0304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30.04</w:t>
            </w:r>
          </w:p>
          <w:p w14:paraId="4D95B3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9ED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"https://m.edsoo.ru/d36669f8"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https://m.edsoo.ru/d36669f8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B4F5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4C664F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95-96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97C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. Сумма бесконечно убывающей геометрической прогрессии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0609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5333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11A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32D3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6-7.05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FA95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"https://m.edsoo.ru/1cbf72b1"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https://m.edsoo.ru/1cbf72b1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2691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ECF4BA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97-98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E07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4A9252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1CA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0A82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6F91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12-13.05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632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"https://m.edsoo.ru/538fc437"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https://m.edsoo.ru/538fc437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C3278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7AC589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F580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924F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AAB3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2B09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B5E3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F1D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"https://m.edsoo.ru/c2627eca"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https://m.edsoo.ru/c2627eca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E2EC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FA4C0B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100-102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A69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FE127E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3167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427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07F4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19.20.</w:t>
            </w:r>
          </w:p>
          <w:p w14:paraId="0F4B97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26.05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E685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"https://m.edsoo.ru/49f1b827"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https://m.edsoo.ru/49f1b827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09EE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FD9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CE7EC97">
            <w:pPr>
              <w:spacing w:before="0" w:after="0" w:line="276" w:lineRule="auto"/>
              <w:ind w:left="135"/>
              <w:jc w:val="center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82F6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5AF8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FF5203">
            <w:pPr>
              <w:jc w:val="left"/>
            </w:pPr>
          </w:p>
        </w:tc>
      </w:tr>
    </w:tbl>
    <w:p w14:paraId="7191B0AD">
      <w:pPr>
        <w:sectPr>
          <w:pgSz w:w="16383" w:h="11906" w:orient="landscape"/>
          <w:cols w:space="720" w:num="1"/>
        </w:sectPr>
      </w:pPr>
    </w:p>
    <w:p w14:paraId="18DC46CF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"/>
        <w:gridCol w:w="4802"/>
        <w:gridCol w:w="1064"/>
        <w:gridCol w:w="1136"/>
        <w:gridCol w:w="1203"/>
        <w:gridCol w:w="1030"/>
        <w:gridCol w:w="2883"/>
      </w:tblGrid>
      <w:tr w14:paraId="6F2F3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C8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48EA853">
            <w:pPr>
              <w:spacing w:before="0" w:after="0"/>
              <w:ind w:left="135"/>
              <w:jc w:val="left"/>
            </w:pPr>
          </w:p>
        </w:tc>
        <w:tc>
          <w:tcPr>
            <w:tcW w:w="47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625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44FE084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A76A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04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1FA43C6">
            <w:pPr>
              <w:spacing w:before="0" w:after="0"/>
              <w:ind w:left="135"/>
              <w:jc w:val="left"/>
            </w:pP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3C1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726DF3">
            <w:pPr>
              <w:spacing w:before="0" w:after="0"/>
              <w:ind w:left="135"/>
              <w:jc w:val="left"/>
            </w:pPr>
          </w:p>
        </w:tc>
      </w:tr>
      <w:tr w14:paraId="153B46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23DDF0A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AB9A959">
            <w:pPr>
              <w:jc w:val="left"/>
            </w:pP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F0BB9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AD153F1">
            <w:pPr>
              <w:spacing w:before="0" w:after="0"/>
              <w:ind w:left="135"/>
              <w:jc w:val="left"/>
            </w:pP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22A1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8F0555F">
            <w:pPr>
              <w:spacing w:before="0" w:after="0"/>
              <w:ind w:left="135"/>
              <w:jc w:val="left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962BD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C8CAC2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69B81C2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4BC59A9">
            <w:pPr>
              <w:jc w:val="left"/>
            </w:pPr>
          </w:p>
        </w:tc>
      </w:tr>
      <w:tr w14:paraId="262A2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08066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0BF8D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F1989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29321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93789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ECE6F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FA09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"https://m.edsoo.ru/a52939b3"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https://m.edsoo.ru/a52939b3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C0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EB5936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1995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32BBF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9B027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E7355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752499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A5920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"https://m.edsoo.ru/ff601408"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https://m.edsoo.ru/ff601408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8249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6EA1A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78CD9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A1DC1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F15A3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72CF1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76A8D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6E4B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"https://m.edsoo.ru/3d87e248"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https://m.edsoo.ru/3d87e248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91D0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F5422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268E1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39F96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FAFA2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20FD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44119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BBD1D8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"https://m.edsoo.ru/343c6b64"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https://m.edsoo.ru/343c6b64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33FE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22D77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DF91C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17866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EEE6E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A6E07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40FD9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EC0AA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"https://m.edsoo.ru/4064d354"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https://m.edsoo.ru/4064d354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326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EF174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4E968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2EC14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4EEAA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E63D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E0A1C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A3BA2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"https://m.edsoo.ru/be76320c"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https://m.edsoo.ru/be76320c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FFA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B85C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9E28D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4224B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4A5F9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DCDC8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B0120A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F62E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"https://m.edsoo.ru/3d408009"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https://m.edsoo.ru/3d408009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A78C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3F604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5CB0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A88C5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A099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95D2B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7D06D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A7A46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"https://m.edsoo.ru/bd5ff0ec"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https://m.edsoo.ru/bd5ff0ec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EDC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7F7D7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BD3D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861A6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80BE0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ABEC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97B23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0A3A1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"https://m.edsoo.ru/cebf10c6"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https://m.edsoo.ru/cebf10c6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E4C3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A1339A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EDCA9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AB9DF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DFAFA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D0BB0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E310B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0576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"https://m.edsoo.ru/536de727"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https://m.edsoo.ru/536de727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6B49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6E14D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2645E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01AEE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42419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D947C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85D7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E8D5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"https://m.edsoo.ru/85bc8132"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https://m.edsoo.ru/85bc8132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74D2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77479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851F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1FB1D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5C709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3AA45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0209E0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9CA49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"https://m.edsoo.ru/58e8e2f2"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https://m.edsoo.ru/58e8e2f2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5A2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1DA56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15EB9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A461D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2627C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FE629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9580C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29.09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4D902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"https://m.edsoo.ru/3e3230d4"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https://m.edsoo.ru/3e3230d4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45A0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326C3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E29BC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7B26C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CE25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9222A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04A3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1BA82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"https://m.edsoo.ru/1ea72162"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https://m.edsoo.ru/1ea72162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F85E1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EAE68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58B63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6384E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5FAEC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BF19D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17F902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A60D7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"https://m.edsoo.ru/da48154c"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https://m.edsoo.ru/da48154c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A623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DA14C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13317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F11F4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F3E2D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D919D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7BAE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FB082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"https://m.edsoo.ru/4beff03b"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https://m.edsoo.ru/4beff03b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15F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9B71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63DBE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33AF2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10F36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75CB1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B3D5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6084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"https://m.edsoo.ru/fe189f2d"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https://m.edsoo.ru/fe189f2d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5C66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1993E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5D6E1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F9513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CD552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CB5B7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1AE5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994F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"https://m.edsoo.ru/fadb8aa5"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https://m.edsoo.ru/fadb8aa5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C30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71006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95376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043B9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0C9B3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84C27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5F58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0ADDD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"https://m.edsoo.ru/3034724e"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https://m.edsoo.ru/3034724e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7047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15111E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036E8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1F005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4A41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AD1A4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433F2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A0F4A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"https://m.edsoo.ru/712ac2d9"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https://m.edsoo.ru/712ac2d9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9CEE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92ADE6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3AD42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A8F6A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0370E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5897D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5BED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038A0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"https://m.edsoo.ru/9e3f4bc9"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https://m.edsoo.ru/9e3f4bc9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050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4BF10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2E549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25141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51DFD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DC74D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57A93A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A140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"https://m.edsoo.ru/15bc1cfb"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https://m.edsoo.ru/15bc1cfb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7CE9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C7D57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13FDA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942FD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E78BD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DE9F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E2CE9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690DD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"https://m.edsoo.ru/d68bbe9d"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https://m.edsoo.ru/d68bbe9d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C388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ED6D3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FBB4B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22BAB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0BD1C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99DD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C8D0B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BC5F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"https://m.edsoo.ru/9d102051"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https://m.edsoo.ru/9d102051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17AF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44EDA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45F4E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10266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A42FD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F5396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033284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E6F2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"https://m.edsoo.ru/beeff646"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https://m.edsoo.ru/beeff646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2ED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F0A7EB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36361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D4C6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C265B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DF5A5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6005F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0F44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"https://m.edsoo.ru/d2e4601b"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https://m.edsoo.ru/d2e4601b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888BC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7E295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2C69F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DAE26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A2EDD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A2F09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47409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707D1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"https://m.edsoo.ru/ba9da96d"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https://m.edsoo.ru/ba9da96d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A77A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7905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2C9D0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EBA6B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9D312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F7D0A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7D82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21C3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"https://m.edsoo.ru/24ab3c53"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https://m.edsoo.ru/24ab3c53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668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D74EE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07CE4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8FFA2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02884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158F0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9C754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F3AF1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"https://m.edsoo.ru/5272b9a1"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https://m.edsoo.ru/5272b9a1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1B9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E0130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69F53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49B62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1FED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1DF6F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16F1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DD0D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"https://m.edsoo.ru/0c837397"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https://m.edsoo.ru/0c837397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4F0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468BE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DCC68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25C69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CE25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45FC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E914B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43CD2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"https://m.edsoo.ru/e6e1901f"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https://m.edsoo.ru/e6e1901f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236E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DB189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C7859A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B958D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0E8E1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9F7AD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357C4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75516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"https://m.edsoo.ru/0f903c75"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https://m.edsoo.ru/0f903c75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5402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2A960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69FB0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AB1C7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C7952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F5AA7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E6B90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4B7AF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"https://m.edsoo.ru/10130727"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https://m.edsoo.ru/10130727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BC49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6439C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7D4E5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50981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876E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FF555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B45F6D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DD0AF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"https://m.edsoo.ru/403bfb0d"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https://m.edsoo.ru/403bfb0d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6D6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C5794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DF7FA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AF93C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179F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3B4D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A8F9D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D097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"https://m.edsoo.ru/6db0b423"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https://m.edsoo.ru/6db0b423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02BA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07B12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F909F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EE5F1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85FCF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E7EE1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9AD276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7D0E6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"https://m.edsoo.ru/0adbce1b"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https://m.edsoo.ru/0adbce1b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B95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8D24C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77757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4BAD7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58E13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6546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DAAD6E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4E3C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"https://m.edsoo.ru/0731ad3d"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https://m.edsoo.ru/0731ad3d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0647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3A815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E4A5D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DE43C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A7E3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87588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A25ED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0AB41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"https://m.edsoo.ru/723dd608"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https://m.edsoo.ru/723dd608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6E6C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9B5E4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FF2BF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E971C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40331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BF2B6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2C074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F048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"https://m.edsoo.ru/6c8d36ff"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https://m.edsoo.ru/6c8d36ff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037B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5E5ED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7FEA4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9B698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18920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8B3D2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C3E5C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AC00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"https://m.edsoo.ru/a413eca9"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https://m.edsoo.ru/a413eca9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1A10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C1F34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1DEE3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E1411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9C772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EA56D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1848F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013CE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"https://m.edsoo.ru/c7550e5f"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https://m.edsoo.ru/c7550e5f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D01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456AF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12BC5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67B56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33C5B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02CF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D9EB3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2CAAE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"https://m.edsoo.ru/14ab3cdb"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https://m.edsoo.ru/14ab3cdb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223D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D6441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64CB4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18693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4903A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A95AD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70E3C6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2FCC3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"https://m.edsoo.ru/c12a0552"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https://m.edsoo.ru/c12a0552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3F68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2DA57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03BD7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D680E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B42E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9C0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6E7BA7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1974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"https://m.edsoo.ru/d598f201"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https://m.edsoo.ru/d598f201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4666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2C332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1C19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A4C6F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15927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423F7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274BD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2183E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"https://m.edsoo.ru/1de34d4d"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https://m.edsoo.ru/1de34d4d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0229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BB1AA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9A1A4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85F53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4A64E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A22BD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65480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F8185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"https://m.edsoo.ru/17af2df9"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https://m.edsoo.ru/17af2df9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06D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C4DDC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AE4F2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9CAFA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C761D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A17ED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F9F922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1DEE8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"https://m.edsoo.ru/a8ca5ad4"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https://m.edsoo.ru/a8ca5ad4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D4EE5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121BF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DC69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EABFF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9D72B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FC7F8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41828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A6BA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"https://m.edsoo.ru/0b411edd"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https://m.edsoo.ru/0b411edd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6954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55C49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B9AC5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E2F25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436B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EADDD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B57AE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69F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"https://m.edsoo.ru/caf9bd2f"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https://m.edsoo.ru/caf9bd2f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CE9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1B93F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073D2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53D4B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2BE44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AD791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0615E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3E7A8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"https://m.edsoo.ru/fac78f05"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https://m.edsoo.ru/fac78f05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27D2C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09428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06A0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278E1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5497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E65A0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1AFCB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67F6A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"https://m.edsoo.ru/fb6a8acf"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https://m.edsoo.ru/fb6a8acf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8D2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C5A708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FC6FA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337C1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C0585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6A685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0944B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2C6B1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"https://m.edsoo.ru/cffcb7e5"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https://m.edsoo.ru/cffcb7e5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0149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F91A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5992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41B2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55F0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AC74D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3FF35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96AE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"https://m.edsoo.ru/d9469916"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https://m.edsoo.ru/d9469916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737B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64DAB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91E1C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D4697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859AD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E77F9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C9482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088E1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"https://m.edsoo.ru/ad15000e"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https://m.edsoo.ru/ad15000e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D7C4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3422E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3B63D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49EE6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5037A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D7CD3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2BB5E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44E4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"https://m.edsoo.ru/86adcbfd"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https://m.edsoo.ru/86adcbfd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B76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F1ADA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C6BB0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FE30A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BB9D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3FD3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9E4F0B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80CBF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"https://m.edsoo.ru/13205d80"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https://m.edsoo.ru/13205d80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D7B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D4454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28F20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9EFC4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6F056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25A86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7F84E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23C0A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"https://m.edsoo.ru/f8ed5f99"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https://m.edsoo.ru/f8ed5f99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F9F4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23B65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4D22F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AD69E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81106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319C7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84DF67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5801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"https://m.edsoo.ru/d777edf8"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https://m.edsoo.ru/d777edf8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0A18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51942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9927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10B64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6648D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93F37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4D4A2F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D8C2C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"https://m.edsoo.ru/30c3697b"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https://m.edsoo.ru/30c3697b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EE7E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D9F4B9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2E635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4E7AD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3871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2FF5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D2532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5D912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"https://m.edsoo.ru/391272c9"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https://m.edsoo.ru/391272c9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01B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EDE4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B7553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0BF3F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E58AA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5F73B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FC7C1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DFE68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"https://m.edsoo.ru/d359fb5f"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https://m.edsoo.ru/d359fb5f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AF9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61106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BF84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10B62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3C97A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799C8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1FBC4A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3C55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"https://m.edsoo.ru/07eb464b"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https://m.edsoo.ru/07eb464b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6B30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301B7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23696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3E2FD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C9AE9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0AAD7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2B61F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81CBE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"https://m.edsoo.ru/b9b225c3"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https://m.edsoo.ru/b9b225c3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2A11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2B60B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C39C8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6730C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5073E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418CB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F2F08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3B523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"https://m.edsoo.ru/b800deb4"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https://m.edsoo.ru/b800deb4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4533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B64ED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D2721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5457E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227FB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D380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FAE116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8534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"https://m.edsoo.ru/f5eed075"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https://m.edsoo.ru/f5eed075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1686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EC5F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2B597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648D9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CB825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291E6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8A8E5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B3A7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"https://m.edsoo.ru/41da431a"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https://m.edsoo.ru/41da431a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A9C8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3D44D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63BF9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61A5E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05F1C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C1C56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C97AC7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BE5A7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"https://m.edsoo.ru/b648235a"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https://m.edsoo.ru/b648235a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5F65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C161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995A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4A584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2AA7E7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67DA1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B96CF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28D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"https://m.edsoo.ru/5ab83864"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https://m.edsoo.ru/5ab83864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18B0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01904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C237D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DBBB7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E2A2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FB93C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25A96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4B4DC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"https://m.edsoo.ru/a4d65ee5"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https://m.edsoo.ru/a4d65ee5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973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F9C56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B21B0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6DF80F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F271D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03FAE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557807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BED87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"https://m.edsoo.ru/aa5962e1"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https://m.edsoo.ru/aa5962e1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1104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7F0401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4611E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E6648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58BA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64436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6FEB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0BD69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"https://m.edsoo.ru/48190472"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https://m.edsoo.ru/48190472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33CE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B51A0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BFBF7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0EFF0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9826D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9FC65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1A12D7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CBBB8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"https://m.edsoo.ru/2dbd3859"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https://m.edsoo.ru/2dbd3859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48F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AB459E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4D8F1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30CD8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74582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87E66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F98EE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E2DEF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"https://m.edsoo.ru/7ab8d17e"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https://m.edsoo.ru/7ab8d17e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64372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464C3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FF1BE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35053D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F763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C64EA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804E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F9E9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"https://m.edsoo.ru/81cccfe9"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https://m.edsoo.ru/81cccfe9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FA81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B0970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7FB77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53755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9127C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BAF8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177E85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B0A9E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"https://m.edsoo.ru/039949bf"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https://m.edsoo.ru/039949bf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911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807A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D5F69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78443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3183D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29B2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1EE43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6C70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"https://m.edsoo.ru/a7d95f79"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https://m.edsoo.ru/a7d95f79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2425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117B6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F6429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B1F85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184E7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2A10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AB14B3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7AEFE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"https://m.edsoo.ru/ca878deb"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https://m.edsoo.ru/ca878deb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5960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95FB2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84926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"Интеграл и его применения. Системы уравнений"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13F70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35AF5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3E250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92B53B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C779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"https://m.edsoo.ru/471c735b"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https://m.edsoo.ru/471c735b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DE11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40F00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AFD5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19CDDF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3B91B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3EA3DE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4BA84AE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27.03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AD671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"https://m.edsoo.ru/3cee1327"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https://m.edsoo.ru/3cee1327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901B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34871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9BD0A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7D814D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67F3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737FE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F0D2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10105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"https://m.edsoo.ru/a35a131d"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https://m.edsoo.ru/a35a131d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8EA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9F7F6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39E0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E6256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38E6F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EF20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946AF4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A20EC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"https://m.edsoo.ru/ef10c4f9"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https://m.edsoo.ru/ef10c4f9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E614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0C04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1C22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DC6EC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AC4C5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D03A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469C51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FA00D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"https://m.edsoo.ru/51696a67"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https://m.edsoo.ru/51696a67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7A70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8E27C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4856D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9593B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D1F53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B4100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802CE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34292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"https://m.edsoo.ru/fab81c0e"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https://m.edsoo.ru/fab81c0e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670A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590FF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813ED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0FEAA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1B8B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20152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242E2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083F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"https://m.edsoo.ru/ef2c6e43"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https://m.edsoo.ru/ef2c6e43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6128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7E83C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75389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5D8BD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D1D99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B532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1CB1D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88DED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"https://m.edsoo.ru/0312cf8c"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https://m.edsoo.ru/0312cf8c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27B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73F2B4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DC8A5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CE2F5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1B1D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D4F3A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CA18B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38413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"https://m.edsoo.ru/247d2fe7"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https://m.edsoo.ru/247d2fe7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01023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97919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B6B4C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EB097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C642A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9026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744081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57E8E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"https://m.edsoo.ru/e8b87729"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https://m.edsoo.ru/e8b87729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38F6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3254CEF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68E814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8AEAA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185C0F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42AA2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35375D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9C2F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"https://m.edsoo.ru/1bf2fb98"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https://m.edsoo.ru/1bf2fb98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0AB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2087C8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354DEE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535562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74AE5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36C0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B26A0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522DA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"https://m.edsoo.ru/9c44c6ca"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https://m.edsoo.ru/9c44c6ca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DC00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0256C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421000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90BAD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600F7A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18E1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2C494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29.04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052B3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"https://m.edsoo.ru/337aad59"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https://m.edsoo.ru/337aad59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15FD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0A1A3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114EC6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D5D2F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E5A7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CABCA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8A4DDE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E07CE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"https://m.edsoo.ru/a86014e1"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https://m.edsoo.ru/a86014e1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4C8E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DF86E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69516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D0AF4A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78B69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F9CE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35A46A1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C46E5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"https://m.edsoo.ru/5c45a60a"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https://m.edsoo.ru/5c45a60a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1FFE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5BB17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25229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2B454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74EB2A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9A2D3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532E9C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E5284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"https://m.edsoo.ru/19304aba"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https://m.edsoo.ru/19304aba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CF75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C1ED51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0495B9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2B43A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77981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19CDB5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6A4F063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03F8D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"https://m.edsoo.ru/c3d4b282"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https://m.edsoo.ru/c3d4b282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C194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633D40A7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-96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28A8DB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62592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0D74CB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2695C0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14A211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81CD7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"https://m.edsoo.ru/a20b8a4c"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https://m.edsoo.ru/a20b8a4c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D881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07799D8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7-98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518437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4DED46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6F270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0D8100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0BCC32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DA2BB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"https://m.edsoo.ru/a012476d"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https://m.edsoo.ru/a012476d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957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1B3436E6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744" w:type="dxa"/>
            <w:tcMar>
              <w:top w:w="50" w:type="dxa"/>
              <w:left w:w="100" w:type="dxa"/>
            </w:tcMar>
            <w:vAlign w:val="center"/>
          </w:tcPr>
          <w:p w14:paraId="7CBEA2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66364D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414AF3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5803F1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8275BF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8EA2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"https://m.edsoo.ru/d620c191"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https://m.edsoo.ru/d620c191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7BB6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45D1D6DE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100-101</w:t>
            </w:r>
          </w:p>
        </w:tc>
        <w:tc>
          <w:tcPr>
            <w:tcW w:w="4744" w:type="dxa"/>
            <w:shd w:val="clear"/>
            <w:tcMar>
              <w:top w:w="50" w:type="dxa"/>
              <w:left w:w="100" w:type="dxa"/>
            </w:tcMar>
            <w:vAlign w:val="center"/>
          </w:tcPr>
          <w:p w14:paraId="3B5AF858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7DB780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3EA7AA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4A321F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16DD49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4C0DA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"https://m.edsoo.ru/7017196f"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https://m.edsoo.ru/7017196f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ACEE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14:paraId="56329B4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102</w:t>
            </w:r>
          </w:p>
        </w:tc>
        <w:tc>
          <w:tcPr>
            <w:tcW w:w="4744" w:type="dxa"/>
            <w:shd w:val="clear"/>
            <w:tcMar>
              <w:top w:w="50" w:type="dxa"/>
              <w:left w:w="100" w:type="dxa"/>
            </w:tcMar>
            <w:vAlign w:val="center"/>
          </w:tcPr>
          <w:p w14:paraId="115E8DED">
            <w:pPr>
              <w:spacing w:before="0" w:after="0"/>
              <w:ind w:left="135" w:leftChars="0"/>
              <w:jc w:val="left"/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3D2FE2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B659C2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80E05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36" w:type="dxa"/>
            <w:tcMar>
              <w:top w:w="50" w:type="dxa"/>
              <w:left w:w="100" w:type="dxa"/>
            </w:tcMar>
            <w:vAlign w:val="center"/>
          </w:tcPr>
          <w:p w14:paraId="200160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25.05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C9447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"https://m.edsoo.ru/513c9889"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https://m.edsoo.ru/513c9889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759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A4D1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077" w:type="dxa"/>
            <w:tcMar>
              <w:top w:w="50" w:type="dxa"/>
              <w:left w:w="100" w:type="dxa"/>
            </w:tcMar>
            <w:vAlign w:val="center"/>
          </w:tcPr>
          <w:p w14:paraId="2C7ACF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14:paraId="527973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14:paraId="62AF6B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A1C6FD">
            <w:pPr>
              <w:jc w:val="left"/>
            </w:pPr>
          </w:p>
        </w:tc>
      </w:tr>
    </w:tbl>
    <w:p w14:paraId="1CD0311E">
      <w:pPr>
        <w:sectPr>
          <w:pgSz w:w="16383" w:h="11906" w:orient="landscape"/>
          <w:cols w:space="720" w:num="1"/>
        </w:sectPr>
      </w:pPr>
    </w:p>
    <w:p w14:paraId="26E33FD4">
      <w:pPr>
        <w:sectPr>
          <w:pgSz w:w="16383" w:h="11906" w:orient="landscape"/>
          <w:cols w:space="720" w:num="1"/>
        </w:sectPr>
      </w:pPr>
      <w:bookmarkStart w:id="23" w:name="block-55312518"/>
    </w:p>
    <w:bookmarkEnd w:id="22"/>
    <w:bookmarkEnd w:id="23"/>
    <w:p w14:paraId="6A15F089">
      <w:pPr>
        <w:spacing w:before="199" w:after="199" w:line="336" w:lineRule="auto"/>
        <w:ind w:left="120"/>
        <w:jc w:val="left"/>
      </w:pPr>
      <w:bookmarkStart w:id="24" w:name="block-55312523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1D98E95B">
      <w:pPr>
        <w:spacing w:before="199" w:after="199" w:line="336" w:lineRule="auto"/>
        <w:ind w:left="120"/>
        <w:jc w:val="left"/>
      </w:pPr>
    </w:p>
    <w:p w14:paraId="4168048A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36E73266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7186"/>
      </w:tblGrid>
      <w:tr w14:paraId="798A5D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D3C8044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4A1997E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4E515F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722E43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FAB7D3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242F4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DCD8E2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094605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14:paraId="0CABAC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558F4F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C6821E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операции с рациональными и действительными числами</w:t>
            </w:r>
          </w:p>
        </w:tc>
      </w:tr>
      <w:tr w14:paraId="192D85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7A4D3F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5078AF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14:paraId="33B438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A59B7D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FC9C5C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14:paraId="0E3D60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C24423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D35C00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14:paraId="09FC6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263511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1553D5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4FD665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FDF25C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334908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14:paraId="6B19DE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3018E6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61BDED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14:paraId="01FBC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961B11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3FF628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14:paraId="19A1AD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DB0C95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CDB9E3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14:paraId="151720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43D364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19868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14:paraId="023DBC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4F1F5A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FE3B3D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EF3A5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58CC27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95A1CD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14:paraId="66565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D2D73B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82F7C8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чётность и нечётность функции, нули функции, промежутки знакопостоянства</w:t>
            </w:r>
          </w:p>
        </w:tc>
      </w:tr>
      <w:tr w14:paraId="35287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485826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A7F729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решения уравнений</w:t>
            </w:r>
          </w:p>
        </w:tc>
      </w:tr>
      <w:tr w14:paraId="4169C3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F9C7B7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701C59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14:paraId="7EBA4E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9771E2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3A2E63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14:paraId="6C343D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2FDB0C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D613645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11536C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1552E5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56662A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14:paraId="23C48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862914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FAA775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14:paraId="6EFC3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933B08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DD3101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Задавать последовательности различными способами</w:t>
            </w:r>
          </w:p>
        </w:tc>
      </w:tr>
      <w:tr w14:paraId="1D214F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7E90EC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B6650E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14:paraId="249CAA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A57128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99EB197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1EDB8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CC3F71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91638A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множество, операции над множествами</w:t>
            </w:r>
          </w:p>
        </w:tc>
      </w:tr>
      <w:tr w14:paraId="569357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A75A44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6122FC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14:paraId="7A6F3E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C9DA34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94AB17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218896ED">
      <w:pPr>
        <w:spacing w:before="0" w:after="0" w:line="336" w:lineRule="auto"/>
        <w:ind w:left="120"/>
        <w:jc w:val="left"/>
      </w:pPr>
    </w:p>
    <w:p w14:paraId="298CB811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624B29B2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8"/>
        <w:gridCol w:w="7065"/>
      </w:tblGrid>
      <w:tr w14:paraId="72383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AC8EDC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17917BD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14:paraId="5ED21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39CC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DDB133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7763D6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7E5FF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77E51D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14:paraId="5114B6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F7DCE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24033C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понятием: степень с рациональным показателем</w:t>
            </w:r>
          </w:p>
        </w:tc>
      </w:tr>
      <w:tr w14:paraId="51DB8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80277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39BF46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логарифм числа, десятичные и натуральные логарифмы</w:t>
            </w:r>
          </w:p>
        </w:tc>
      </w:tr>
      <w:tr w14:paraId="62F7C8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6A02B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3E9553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2477B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63CAC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34B2C8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14:paraId="456065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620D2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044C0D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14:paraId="32055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7BDD0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35DC9D7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тригонометрических неравенств</w:t>
            </w:r>
          </w:p>
        </w:tc>
      </w:tr>
      <w:tr w14:paraId="5191FF5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5790D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5A6DB0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14:paraId="345662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5CF0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4CD5D7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14:paraId="70C747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27330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79F57D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14:paraId="61A1D7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BE190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6F79F1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211F031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59528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0E4E66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14:paraId="1F71CB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21ED3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1165306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</w:t>
            </w:r>
          </w:p>
        </w:tc>
      </w:tr>
      <w:tr w14:paraId="606241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165E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7D0AB69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14:paraId="4372B6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CE5CE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5C0C1A9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графики функций для исследования процессов и зависимостей из других учебных дисциплин</w:t>
            </w:r>
          </w:p>
        </w:tc>
      </w:tr>
      <w:tr w14:paraId="70666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C1346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26E874D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5D7CD3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81F6B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DC733E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14:paraId="172240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B927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0BAFE7B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производные элементарных функций, вычислять производные суммы, произведения, частного функций</w:t>
            </w:r>
          </w:p>
        </w:tc>
      </w:tr>
      <w:tr w14:paraId="1B65CA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A7F0B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2B4EFB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14:paraId="1B47CB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390B9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A449EF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14:paraId="6D75FA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961A4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8A3B99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Оперировать понятиями: первообразная и интеграл; понимать геометрический и физический смысл интеграла</w:t>
            </w:r>
          </w:p>
        </w:tc>
      </w:tr>
      <w:tr w14:paraId="76129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12974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6AB64D6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первообразные элементарных функций, вычислять интеграл по формуле Ньютона – Лейбница</w:t>
            </w:r>
          </w:p>
        </w:tc>
      </w:tr>
      <w:tr w14:paraId="5EB87A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8A36F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1927" w:type="dxa"/>
            <w:tcMar>
              <w:top w:w="50" w:type="dxa"/>
              <w:left w:w="100" w:type="dxa"/>
            </w:tcMar>
            <w:vAlign w:val="center"/>
          </w:tcPr>
          <w:p w14:paraId="4B293D3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14:paraId="313FFA12">
      <w:pPr>
        <w:spacing w:before="0" w:after="0" w:line="336" w:lineRule="auto"/>
        <w:ind w:left="120"/>
        <w:jc w:val="left"/>
      </w:pPr>
    </w:p>
    <w:p w14:paraId="5C3AE4E0">
      <w:pPr>
        <w:sectPr>
          <w:pgSz w:w="11906" w:h="16383"/>
          <w:cols w:space="720" w:num="1"/>
        </w:sectPr>
      </w:pPr>
      <w:bookmarkStart w:id="25" w:name="block-55312523"/>
    </w:p>
    <w:bookmarkEnd w:id="24"/>
    <w:bookmarkEnd w:id="25"/>
    <w:p w14:paraId="58DDC715">
      <w:pPr>
        <w:spacing w:before="199" w:after="199" w:line="336" w:lineRule="auto"/>
        <w:ind w:left="120"/>
        <w:jc w:val="left"/>
      </w:pPr>
      <w:bookmarkStart w:id="26" w:name="block-55312524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19E6BE0E">
      <w:pPr>
        <w:spacing w:before="0" w:after="0"/>
        <w:ind w:left="120"/>
        <w:jc w:val="left"/>
      </w:pPr>
    </w:p>
    <w:p w14:paraId="3FEEBF00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10 КЛАСС</w:t>
      </w:r>
    </w:p>
    <w:p w14:paraId="55C61F12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7631"/>
      </w:tblGrid>
      <w:tr w14:paraId="78E743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802B80A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D0CBC0F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509AFE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0EBB5C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C067C85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70DD9B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098EBF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334EAF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14:paraId="64620E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F640C0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50B0CC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3AFA8C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A07264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42FDC1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14:paraId="6EA7D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F9C365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A7BFF9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1CD6D0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E830F2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37569F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2DB196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6795ED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B26DB04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7120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DF3985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50991F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Тождества и тождественные преобразования</w:t>
            </w:r>
          </w:p>
        </w:tc>
      </w:tr>
      <w:tr w14:paraId="02C536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9042A9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F6D783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14:paraId="57B82A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8DE2B5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E732C9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уравнения. Неравенство, решение неравенства. Метод интервалов</w:t>
            </w:r>
          </w:p>
        </w:tc>
      </w:tr>
      <w:tr w14:paraId="59ED26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B31744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FEB6E3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</w:tr>
      <w:tr w14:paraId="7E09D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7B006C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BFA954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иррациональных уравнений и неравенств</w:t>
            </w:r>
          </w:p>
        </w:tc>
      </w:tr>
      <w:tr w14:paraId="783A15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14AEC1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3A713D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тригонометрических уравнений</w:t>
            </w:r>
          </w:p>
        </w:tc>
      </w:tr>
      <w:tr w14:paraId="0344F8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1229EE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00A1B7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14:paraId="50EB67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D99B42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242B6FD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4F1BB8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B1DA9E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854D5C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</w:t>
            </w:r>
          </w:p>
        </w:tc>
      </w:tr>
      <w:tr w14:paraId="50BB9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AF4D88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7E6D91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Чётные и нечётные функции</w:t>
            </w:r>
          </w:p>
        </w:tc>
      </w:tr>
      <w:tr w14:paraId="12EB8E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C56C68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3372A5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3412D2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22FD47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EED241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14:paraId="1C4DA8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98930C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6B76D14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55004C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C2273A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4745FD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14:paraId="66A8E6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D69549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D81DFD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14:paraId="48DBF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603F3B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F6F44E1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748990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26360F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58E6C1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14:paraId="479811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0D5B9A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6B0B74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Определение, теорема, следствие, доказательство</w:t>
            </w:r>
          </w:p>
        </w:tc>
      </w:tr>
    </w:tbl>
    <w:p w14:paraId="2C50A01F">
      <w:pPr>
        <w:spacing w:before="0" w:after="0"/>
        <w:ind w:left="120"/>
        <w:jc w:val="left"/>
      </w:pPr>
    </w:p>
    <w:p w14:paraId="22BEE48A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11 КЛАСС</w:t>
      </w:r>
    </w:p>
    <w:p w14:paraId="0F9FB947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7571"/>
      </w:tblGrid>
      <w:tr w14:paraId="25731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DA3D7D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BA1B87">
            <w:pPr>
              <w:spacing w:before="0" w:after="0"/>
              <w:ind w:left="13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36B54E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3A35C1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BD3D9EF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A2D4B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35169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7076E71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3E1B17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CAA52B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E5CA97A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рациональным показателем. Свойства степени</w:t>
            </w:r>
          </w:p>
        </w:tc>
      </w:tr>
      <w:tr w14:paraId="094D78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1C4E86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21588DB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78B776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B2F28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A2CDCB6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F4173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6B4CF3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6610733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логарифмы</w:t>
            </w:r>
          </w:p>
        </w:tc>
      </w:tr>
      <w:tr w14:paraId="0F23D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F091AE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4645A51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степени с рациональным показателем</w:t>
            </w:r>
          </w:p>
        </w:tc>
      </w:tr>
      <w:tr w14:paraId="0D8E5F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4EC023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030D915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тригонометрических неравенств</w:t>
            </w:r>
          </w:p>
        </w:tc>
      </w:tr>
      <w:tr w14:paraId="1003C3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859B6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3D8A142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уравнения и неравенства</w:t>
            </w:r>
          </w:p>
        </w:tc>
      </w:tr>
      <w:tr w14:paraId="4E3016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4A580D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EBBC3BD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Логарифмические уравнения и неравенства</w:t>
            </w:r>
          </w:p>
        </w:tc>
      </w:tr>
      <w:tr w14:paraId="4FA7D6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155328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B9AADA0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14:paraId="573623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D4AD3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8952B56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рациональных уравнений и неравенств</w:t>
            </w:r>
          </w:p>
        </w:tc>
      </w:tr>
      <w:tr w14:paraId="203722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AC9AF5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0490583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</w:tr>
      <w:tr w14:paraId="3A9A34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7DCF35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E8D4463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272CBE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8512D7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97A491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0557DF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5F8845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DB861CD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47EF95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4D478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F052EEF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6D1DD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A52EB7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EBEFCC0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решения уравнений и линейных систем</w:t>
            </w:r>
          </w:p>
        </w:tc>
      </w:tr>
      <w:tr w14:paraId="126EA4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6029BF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711B793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14:paraId="648BEB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9C245E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5033288">
            <w:pPr>
              <w:spacing w:before="0" w:after="0" w:line="336" w:lineRule="auto"/>
              <w:ind w:left="172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410223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7033A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BB5E797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Непрерывные функции. Метод интервалов для решения неравенств</w:t>
            </w:r>
          </w:p>
        </w:tc>
      </w:tr>
      <w:tr w14:paraId="4A77BB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2D894C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1BF2FB2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Геометрический и физический смысл производной</w:t>
            </w:r>
          </w:p>
        </w:tc>
      </w:tr>
      <w:tr w14:paraId="67B9D2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9CC784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00414B4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14:paraId="68BE0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8233D09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8579762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321BB2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9A928A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580F63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14:paraId="552A9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85B917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59BD824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Таблица первообразных</w:t>
            </w:r>
          </w:p>
        </w:tc>
      </w:tr>
      <w:tr w14:paraId="0D92F6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8AF93DA">
            <w:pPr>
              <w:spacing w:before="0" w:after="0" w:line="336" w:lineRule="auto"/>
              <w:ind w:left="172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2D899E">
            <w:pPr>
              <w:spacing w:before="0" w:after="0" w:line="336" w:lineRule="auto"/>
              <w:ind w:left="172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Интеграл, его геометрический и физический смысл. Вычисление интеграла по формуле Ньютона – Лейбница</w:t>
            </w:r>
          </w:p>
        </w:tc>
      </w:tr>
    </w:tbl>
    <w:p w14:paraId="3392698D">
      <w:pPr>
        <w:sectPr>
          <w:pgSz w:w="11906" w:h="16383"/>
          <w:cols w:space="720" w:num="1"/>
        </w:sectPr>
      </w:pPr>
      <w:bookmarkStart w:id="27" w:name="block-55312524"/>
    </w:p>
    <w:bookmarkEnd w:id="26"/>
    <w:bookmarkEnd w:id="27"/>
    <w:p w14:paraId="2D1E8DC1">
      <w:pPr>
        <w:spacing w:before="199" w:after="199" w:line="336" w:lineRule="auto"/>
        <w:ind w:left="120"/>
        <w:jc w:val="left"/>
      </w:pPr>
      <w:bookmarkStart w:id="28" w:name="block-55312525"/>
      <w:r>
        <w:rPr>
          <w:rFonts w:ascii="Times New Roman" w:hAnsi="Times New Roman"/>
          <w:b/>
          <w:i w:val="0"/>
          <w:color w:val="000000"/>
          <w:sz w:val="28"/>
        </w:rPr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644F5595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7109"/>
      </w:tblGrid>
      <w:tr w14:paraId="6AA13D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944336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7237959B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14:paraId="2F96AF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4D55B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846C89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14:paraId="638D1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72B31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7C5D02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14:paraId="049406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E9806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05C797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14:paraId="4094C8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71DCF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09E838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14:paraId="699F00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6748A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B85214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14:paraId="29AB3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2D1AB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DED1A8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14:paraId="7D92A8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528D8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FD5FDF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14:paraId="00329E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C335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C44A33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14:paraId="281C2E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2B57B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E5DFBC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14:paraId="3BEB80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C1C40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7710667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14:paraId="2A5B17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16FD3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CD71A3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>
              <w:rPr>
                <w:rFonts w:ascii="Times New Roman" w:hAnsi="Times New Roman"/>
                <w:b w:val="0"/>
                <w:i w:val="0"/>
                <w:color w:val="000000"/>
                <w:spacing w:val="-2"/>
                <w:sz w:val="24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14:paraId="57FEA0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0B97D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4516CC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14:paraId="1BE9DD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C0E4C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57FBD694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3653C1AF">
      <w:pPr>
        <w:sectPr>
          <w:pgSz w:w="11906" w:h="16383"/>
          <w:cols w:space="720" w:num="1"/>
        </w:sectPr>
      </w:pPr>
      <w:bookmarkStart w:id="29" w:name="block-55312525"/>
    </w:p>
    <w:bookmarkEnd w:id="28"/>
    <w:bookmarkEnd w:id="29"/>
    <w:p w14:paraId="1927C309">
      <w:pPr>
        <w:spacing w:before="199" w:after="199" w:line="336" w:lineRule="auto"/>
        <w:ind w:left="120"/>
        <w:jc w:val="left"/>
      </w:pPr>
      <w:bookmarkStart w:id="30" w:name="block-55312526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ЕГЭ ПО МАТЕМАТИКЕ</w:t>
      </w:r>
    </w:p>
    <w:p w14:paraId="318009CE">
      <w:pPr>
        <w:spacing w:before="0" w:after="0" w:line="336" w:lineRule="auto"/>
        <w:ind w:left="120"/>
        <w:jc w:val="left"/>
      </w:pPr>
    </w:p>
    <w:tbl>
      <w:tblPr>
        <w:tblStyle w:val="7"/>
        <w:tblW w:w="0" w:type="auto"/>
        <w:tblCellSpacing w:w="0" w:type="dxa"/>
        <w:tblInd w:w="76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7571"/>
      </w:tblGrid>
      <w:tr w14:paraId="51249C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01B682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1052E1C">
            <w:pPr>
              <w:spacing w:before="0" w:after="0"/>
              <w:ind w:left="19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68E9E9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747A10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9F12858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655F54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4EA98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216789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74B1AD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CABEC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E1D75E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14:paraId="11FCB9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36676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44DBAC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14:paraId="1E686B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5036A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7184A0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347B9B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412053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A4911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14:paraId="52FCED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B0EB2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F7FEE8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Логарифм числа. Десятичные и натуральные логарифмы</w:t>
            </w:r>
          </w:p>
        </w:tc>
      </w:tr>
      <w:tr w14:paraId="4C98B2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6C93C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2A2ABCC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числами. Приближённые вычисления, правила округления, прикидка и оценка результата вычислений</w:t>
            </w:r>
          </w:p>
        </w:tc>
      </w:tr>
      <w:tr w14:paraId="294B2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10BD67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123CDF6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</w:t>
            </w:r>
          </w:p>
        </w:tc>
      </w:tr>
      <w:tr w14:paraId="513400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883F0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6079DF1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Комплексные числа</w:t>
            </w:r>
          </w:p>
        </w:tc>
      </w:tr>
      <w:tr w14:paraId="328C5C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87F02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2F0CA24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7818CD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F60DA9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96EF7EA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</w:t>
            </w:r>
          </w:p>
        </w:tc>
      </w:tr>
      <w:tr w14:paraId="44AD4B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EB595E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1670BA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уравнения</w:t>
            </w:r>
          </w:p>
        </w:tc>
      </w:tr>
      <w:tr w14:paraId="55333C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1F11D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F009FB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уравнения</w:t>
            </w:r>
          </w:p>
        </w:tc>
      </w:tr>
      <w:tr w14:paraId="5F70F7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90D7B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9433E6B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14:paraId="5DB07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73C70A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DB714D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</w:t>
            </w:r>
          </w:p>
        </w:tc>
      </w:tr>
      <w:tr w14:paraId="147933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74096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F25942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Иррациональные неравенства</w:t>
            </w:r>
          </w:p>
        </w:tc>
      </w:tr>
      <w:tr w14:paraId="3F02FD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4E8DA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58EABF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14:paraId="32E414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45D12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FCDC23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неравенства</w:t>
            </w:r>
          </w:p>
        </w:tc>
      </w:tr>
      <w:tr w14:paraId="785280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61617C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4CC1F6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и совокупности уравнений и неравенств</w:t>
            </w:r>
          </w:p>
        </w:tc>
      </w:tr>
      <w:tr w14:paraId="03B62E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4268C5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D2EEC6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Уравнения, неравенства и системы с параметрами</w:t>
            </w:r>
          </w:p>
        </w:tc>
      </w:tr>
      <w:tr w14:paraId="2F16050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B15628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82BDA1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Матрица системы линейных уравнений. Определитель матрицы</w:t>
            </w:r>
          </w:p>
        </w:tc>
      </w:tr>
      <w:tr w14:paraId="5C195A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55CB3B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F2CACF5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 и графики</w:t>
            </w:r>
          </w:p>
        </w:tc>
      </w:tr>
      <w:tr w14:paraId="0D904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D5FDA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22F5918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Взаимно обратные функции. Чётные и нечётные функции. Периодические функции</w:t>
            </w:r>
          </w:p>
        </w:tc>
      </w:tr>
      <w:tr w14:paraId="6E2EE3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23517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5EC76E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045CFA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6D51F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FB872A0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-ой степени</w:t>
            </w:r>
          </w:p>
        </w:tc>
      </w:tr>
      <w:tr w14:paraId="404AB0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8C0BFB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83D88F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</w:tr>
      <w:tr w14:paraId="2EA0A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FF138F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96E628E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Показательная и логарифмическая функции, их свойства и графики</w:t>
            </w:r>
          </w:p>
        </w:tc>
      </w:tr>
      <w:tr w14:paraId="7278D6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49EDE48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12E04C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14:paraId="6D688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DDBEB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D2DD3AF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7F25DB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91425A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55AC59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60562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2BE5A7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2026859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Начала математического анализа</w:t>
            </w:r>
          </w:p>
        </w:tc>
      </w:tr>
      <w:tr w14:paraId="135447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29D26D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DC15BBD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Производная функции. Производные элементарных функций</w:t>
            </w:r>
          </w:p>
        </w:tc>
      </w:tr>
      <w:tr w14:paraId="37869A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F7048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45DBC07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производной к исследованию функций на монотонность и экстремумы. Нахождение наибольшего и наименьшего значения функции на отрезке</w:t>
            </w:r>
          </w:p>
        </w:tc>
      </w:tr>
      <w:tr w14:paraId="4076A9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AC363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3349453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Первообразная. Интеграл</w:t>
            </w:r>
          </w:p>
        </w:tc>
      </w:tr>
      <w:tr w14:paraId="4558DF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0B0E81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30D482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Множества и логика</w:t>
            </w:r>
          </w:p>
        </w:tc>
      </w:tr>
      <w:tr w14:paraId="06F931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4AA7B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3ADE392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Множество, операции над множествами. Диаграммы Эйлера – Венна</w:t>
            </w:r>
          </w:p>
        </w:tc>
      </w:tr>
      <w:tr w14:paraId="28440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261C62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6DFD3B6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Логика</w:t>
            </w:r>
          </w:p>
        </w:tc>
      </w:tr>
      <w:tr w14:paraId="11D18F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C94690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CADBD7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3BDBD5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BF8921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B88B119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Описательная статистика</w:t>
            </w:r>
          </w:p>
        </w:tc>
      </w:tr>
      <w:tr w14:paraId="336021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A5450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32AD01E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</w:t>
            </w:r>
          </w:p>
        </w:tc>
      </w:tr>
      <w:tr w14:paraId="0BF1C0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7C2B0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834BA5F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Комбинаторика</w:t>
            </w:r>
          </w:p>
        </w:tc>
      </w:tr>
      <w:tr w14:paraId="48E4E7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DC7D596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9E8B6E6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42F55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6EDD89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1AE6560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Фигуры на плоскости</w:t>
            </w:r>
          </w:p>
        </w:tc>
      </w:tr>
      <w:tr w14:paraId="528525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C8441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DD4F860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Прямые и плоскости в пространстве</w:t>
            </w:r>
          </w:p>
        </w:tc>
      </w:tr>
      <w:tr w14:paraId="2D3969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E9FE73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975B263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Многогранники</w:t>
            </w:r>
          </w:p>
        </w:tc>
      </w:tr>
      <w:tr w14:paraId="23A10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0C1E1C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A0A3F25">
            <w:pPr>
              <w:spacing w:before="0" w:after="0" w:line="336" w:lineRule="auto"/>
              <w:ind w:left="23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Тела и поверхности вращения</w:t>
            </w:r>
          </w:p>
        </w:tc>
      </w:tr>
      <w:tr w14:paraId="102418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7077C4">
            <w:pPr>
              <w:spacing w:before="0" w:after="0" w:line="336" w:lineRule="auto"/>
              <w:ind w:left="23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544C851">
            <w:pPr>
              <w:spacing w:before="0" w:after="0" w:line="336" w:lineRule="auto"/>
              <w:ind w:left="23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векторы</w:t>
            </w:r>
          </w:p>
        </w:tc>
      </w:tr>
    </w:tbl>
    <w:p w14:paraId="67B27DF8">
      <w:pPr>
        <w:spacing w:before="0" w:after="0" w:line="336" w:lineRule="auto"/>
        <w:ind w:left="120"/>
        <w:jc w:val="left"/>
      </w:pPr>
    </w:p>
    <w:p w14:paraId="2E36C136">
      <w:pPr>
        <w:sectPr>
          <w:pgSz w:w="11906" w:h="16383"/>
          <w:cols w:space="720" w:num="1"/>
        </w:sectPr>
      </w:pPr>
      <w:bookmarkStart w:id="31" w:name="block-55312526"/>
    </w:p>
    <w:bookmarkEnd w:id="30"/>
    <w:bookmarkEnd w:id="31"/>
    <w:p w14:paraId="44DBE066">
      <w:pPr>
        <w:spacing w:before="0" w:after="0"/>
        <w:ind w:left="120"/>
        <w:jc w:val="left"/>
      </w:pPr>
      <w:bookmarkStart w:id="32" w:name="block-55312519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32AC62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7C0543A1">
      <w:pPr>
        <w:spacing w:before="0" w:after="0" w:line="480" w:lineRule="auto"/>
        <w:ind w:left="120"/>
        <w:jc w:val="left"/>
      </w:pPr>
    </w:p>
    <w:p w14:paraId="6B04BC6F">
      <w:pPr>
        <w:spacing w:before="0" w:after="0" w:line="480" w:lineRule="auto"/>
        <w:ind w:left="120"/>
        <w:jc w:val="left"/>
      </w:pPr>
    </w:p>
    <w:p w14:paraId="6809CAC3">
      <w:pPr>
        <w:spacing w:before="0" w:after="0"/>
        <w:ind w:left="120"/>
        <w:jc w:val="left"/>
      </w:pPr>
    </w:p>
    <w:p w14:paraId="072EE651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1E56E7EC">
      <w:pPr>
        <w:spacing w:before="0" w:after="0" w:line="480" w:lineRule="auto"/>
        <w:ind w:left="120"/>
        <w:jc w:val="left"/>
      </w:pPr>
    </w:p>
    <w:p w14:paraId="3C110194">
      <w:pPr>
        <w:spacing w:before="0" w:after="0"/>
        <w:ind w:left="120"/>
        <w:jc w:val="left"/>
      </w:pPr>
    </w:p>
    <w:p w14:paraId="1CAE898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21A97FCC">
      <w:pPr>
        <w:spacing w:before="0" w:after="0" w:line="480" w:lineRule="auto"/>
        <w:ind w:left="120"/>
        <w:jc w:val="left"/>
      </w:pPr>
    </w:p>
    <w:p w14:paraId="664C1601">
      <w:pPr>
        <w:sectPr>
          <w:pgSz w:w="11906" w:h="16383"/>
          <w:cols w:space="720" w:num="1"/>
        </w:sectPr>
      </w:pPr>
      <w:bookmarkStart w:id="33" w:name="block-55312519"/>
    </w:p>
    <w:bookmarkEnd w:id="32"/>
    <w:bookmarkEnd w:id="33"/>
    <w:p w14:paraId="1602A1C0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9003E1"/>
    <w:rsid w:val="31516240"/>
    <w:rsid w:val="4C18284B"/>
    <w:rsid w:val="64057D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52</Pages>
  <TotalTime>313</TotalTime>
  <ScaleCrop>false</ScaleCrop>
  <LinksUpToDate>false</LinksUpToDate>
  <Application>WPS Office_12.2.0.22222_F1E327BC-269C-435d-A152-05C5408002CA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2025-08-20T13:59:00Z</dcterms:created>
  <dc:creator>voino</dc:creator>
  <cp:lastModifiedBy>Ася Нароушвили</cp:lastModifiedBy>
  <dcterms:modified xsi:type="dcterms:W3CDTF">2025-09-04T20:00:48Z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AE37124CDA7B479C9DF2F0F04D7F58E4_13</vt:lpwstr>
  </property>
</Properties>
</file>